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6011E0" w14:textId="27B0EE07" w:rsidR="007166CE" w:rsidRDefault="006166B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9A849B9" wp14:editId="7336600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B9A8F12" w14:textId="77777777" w:rsidR="007166CE" w:rsidRDefault="007166CE" w:rsidP="007166CE">
      <w:pPr>
        <w:pStyle w:val="berschrift1"/>
      </w:pPr>
      <w:r>
        <w:br w:type="page"/>
      </w:r>
      <w:r>
        <w:lastRenderedPageBreak/>
        <w:t>Vorwort</w:t>
      </w:r>
    </w:p>
    <w:p w14:paraId="736F976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B113466" w14:textId="77777777" w:rsidR="007E1779" w:rsidRDefault="008D7463" w:rsidP="007166CE">
      <w:r>
        <w:t xml:space="preserve">Dieses Jahr hat uns allen eine Menge abverlangt – doch Gott hat uns hindurchgetragen. </w:t>
      </w:r>
    </w:p>
    <w:p w14:paraId="7E13F40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E84F174" w14:textId="77777777" w:rsidR="007E1779" w:rsidRDefault="007E1779" w:rsidP="007166CE">
      <w:r>
        <w:t>Vielleicht hat aber auch der eine oder die andere Lust, mitzumachen und neue Bücher zu erstellen – sprecht mich einfach an.</w:t>
      </w:r>
    </w:p>
    <w:p w14:paraId="2D2FCB61" w14:textId="77777777" w:rsidR="007166CE" w:rsidRDefault="007166CE" w:rsidP="007166CE">
      <w:r>
        <w:t>Euch allen wünsche ich Gottes reichen Segen und dass Ihr für Euch interessante Texte hier findet. Für Anregungen bin ich immer dankbar.</w:t>
      </w:r>
    </w:p>
    <w:p w14:paraId="1D9A12B8" w14:textId="77777777" w:rsidR="007166CE" w:rsidRDefault="007166CE" w:rsidP="007166CE">
      <w:r>
        <w:t>Gruß &amp; Segen,</w:t>
      </w:r>
    </w:p>
    <w:p w14:paraId="3ACCE573" w14:textId="77777777" w:rsidR="007166CE" w:rsidRDefault="007166CE" w:rsidP="007166CE">
      <w:r>
        <w:t>Andreas</w:t>
      </w:r>
    </w:p>
    <w:p w14:paraId="618B46F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E9CBA2E" w14:textId="77777777" w:rsidR="001247EE" w:rsidRDefault="001247EE" w:rsidP="001247EE">
      <w:pPr>
        <w:pStyle w:val="berschrift1"/>
        <w:rPr>
          <w:sz w:val="48"/>
        </w:rPr>
      </w:pPr>
      <w:proofErr w:type="spellStart"/>
      <w:r>
        <w:lastRenderedPageBreak/>
        <w:t>Schwenckfeld</w:t>
      </w:r>
      <w:proofErr w:type="spellEnd"/>
      <w:r>
        <w:t xml:space="preserve">, Caspar - </w:t>
      </w:r>
      <w:proofErr w:type="spellStart"/>
      <w:r>
        <w:t>Catechismus</w:t>
      </w:r>
      <w:proofErr w:type="spellEnd"/>
    </w:p>
    <w:p w14:paraId="7D9F472E" w14:textId="77777777" w:rsidR="001247EE" w:rsidRDefault="001247EE" w:rsidP="001247EE">
      <w:pPr>
        <w:pStyle w:val="StandardWeb"/>
      </w:pPr>
      <w:proofErr w:type="spellStart"/>
      <w:r>
        <w:rPr>
          <w:rStyle w:val="Fett"/>
          <w:rFonts w:eastAsiaTheme="majorEastAsia"/>
        </w:rPr>
        <w:t>Catechismus</w:t>
      </w:r>
      <w:proofErr w:type="spellEnd"/>
      <w:r>
        <w:rPr>
          <w:rStyle w:val="Fett"/>
          <w:rFonts w:eastAsiaTheme="majorEastAsia"/>
        </w:rPr>
        <w:t xml:space="preserve"> von etlichen </w:t>
      </w:r>
      <w:proofErr w:type="spellStart"/>
      <w:r>
        <w:rPr>
          <w:rStyle w:val="Fett"/>
          <w:rFonts w:eastAsiaTheme="majorEastAsia"/>
        </w:rPr>
        <w:t>haubt</w:t>
      </w:r>
      <w:proofErr w:type="spellEnd"/>
      <w:r>
        <w:rPr>
          <w:rStyle w:val="Fett"/>
          <w:rFonts w:eastAsiaTheme="majorEastAsia"/>
        </w:rPr>
        <w:t xml:space="preserve"> </w:t>
      </w:r>
      <w:proofErr w:type="spellStart"/>
      <w:r>
        <w:rPr>
          <w:rStyle w:val="Fett"/>
          <w:rFonts w:eastAsiaTheme="majorEastAsia"/>
        </w:rPr>
        <w:t>artickeln</w:t>
      </w:r>
      <w:proofErr w:type="spellEnd"/>
      <w:r>
        <w:rPr>
          <w:rStyle w:val="Fett"/>
          <w:rFonts w:eastAsiaTheme="majorEastAsia"/>
        </w:rPr>
        <w:t xml:space="preserve"> des Christlichen </w:t>
      </w:r>
      <w:proofErr w:type="spellStart"/>
      <w:r>
        <w:rPr>
          <w:rStyle w:val="Fett"/>
          <w:rFonts w:eastAsiaTheme="majorEastAsia"/>
        </w:rPr>
        <w:t>glaubens</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vom </w:t>
      </w:r>
      <w:proofErr w:type="spellStart"/>
      <w:r>
        <w:rPr>
          <w:rStyle w:val="Fett"/>
          <w:rFonts w:eastAsiaTheme="majorEastAsia"/>
        </w:rPr>
        <w:t>grundt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anfang</w:t>
      </w:r>
      <w:proofErr w:type="spellEnd"/>
      <w:r>
        <w:rPr>
          <w:rStyle w:val="Fett"/>
          <w:rFonts w:eastAsiaTheme="majorEastAsia"/>
        </w:rPr>
        <w:t xml:space="preserve"> der </w:t>
      </w:r>
      <w:proofErr w:type="spellStart"/>
      <w:r>
        <w:rPr>
          <w:rStyle w:val="Fett"/>
          <w:rFonts w:eastAsiaTheme="majorEastAsia"/>
        </w:rPr>
        <w:t>seelen</w:t>
      </w:r>
      <w:proofErr w:type="spellEnd"/>
      <w:r>
        <w:rPr>
          <w:rStyle w:val="Fett"/>
          <w:rFonts w:eastAsiaTheme="majorEastAsia"/>
        </w:rPr>
        <w:t xml:space="preserve"> </w:t>
      </w:r>
      <w:proofErr w:type="spellStart"/>
      <w:r>
        <w:rPr>
          <w:rStyle w:val="Fett"/>
          <w:rFonts w:eastAsiaTheme="majorEastAsia"/>
        </w:rPr>
        <w:t>seligkeyt</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Frag </w:t>
      </w:r>
      <w:proofErr w:type="spellStart"/>
      <w:r>
        <w:rPr>
          <w:rStyle w:val="Fett"/>
          <w:rFonts w:eastAsiaTheme="majorEastAsia"/>
        </w:rPr>
        <w:t>vnd</w:t>
      </w:r>
      <w:proofErr w:type="spellEnd"/>
      <w:r>
        <w:rPr>
          <w:rStyle w:val="Fett"/>
          <w:rFonts w:eastAsiaTheme="majorEastAsia"/>
        </w:rPr>
        <w:t xml:space="preserve"> Antwort gestellet.</w:t>
      </w:r>
      <w:r>
        <w:t xml:space="preserve"> </w:t>
      </w:r>
    </w:p>
    <w:p w14:paraId="627AB30F" w14:textId="77777777" w:rsidR="001247EE" w:rsidRDefault="001247EE" w:rsidP="001247EE">
      <w:pPr>
        <w:pStyle w:val="StandardWeb"/>
      </w:pPr>
      <w:r>
        <w:t xml:space="preserve">Caspar </w:t>
      </w:r>
      <w:proofErr w:type="spellStart"/>
      <w:r>
        <w:t>Schenckfeld</w:t>
      </w:r>
      <w:proofErr w:type="spellEnd"/>
      <w:r>
        <w:t xml:space="preserve">. </w:t>
      </w:r>
    </w:p>
    <w:p w14:paraId="18343053" w14:textId="77777777" w:rsidR="001247EE" w:rsidRDefault="001247EE" w:rsidP="001247EE">
      <w:pPr>
        <w:pStyle w:val="StandardWeb"/>
      </w:pPr>
      <w:proofErr w:type="spellStart"/>
      <w:r>
        <w:rPr>
          <w:rStyle w:val="Fett"/>
          <w:rFonts w:eastAsiaTheme="majorEastAsia"/>
        </w:rPr>
        <w:t>Matthei</w:t>
      </w:r>
      <w:proofErr w:type="spellEnd"/>
      <w:r>
        <w:rPr>
          <w:rStyle w:val="Fett"/>
          <w:rFonts w:eastAsiaTheme="majorEastAsia"/>
        </w:rPr>
        <w:t>. 7.</w:t>
      </w:r>
      <w:r>
        <w:t xml:space="preserve"> </w:t>
      </w:r>
    </w:p>
    <w:p w14:paraId="252EACE2" w14:textId="77777777" w:rsidR="001247EE" w:rsidRDefault="001247EE" w:rsidP="001247EE">
      <w:pPr>
        <w:pStyle w:val="StandardWeb"/>
      </w:pPr>
      <w:proofErr w:type="spellStart"/>
      <w:r>
        <w:t>Geet</w:t>
      </w:r>
      <w:proofErr w:type="spellEnd"/>
      <w:r>
        <w:t xml:space="preserve"> ein durch die enge </w:t>
      </w:r>
      <w:proofErr w:type="spellStart"/>
      <w:r>
        <w:t>port</w:t>
      </w:r>
      <w:proofErr w:type="spellEnd"/>
      <w:r>
        <w:t xml:space="preserve">/ dann die </w:t>
      </w:r>
      <w:proofErr w:type="spellStart"/>
      <w:r>
        <w:t>port</w:t>
      </w:r>
      <w:proofErr w:type="spellEnd"/>
      <w:r>
        <w:t xml:space="preserve"> ist </w:t>
      </w:r>
      <w:proofErr w:type="spellStart"/>
      <w:r>
        <w:t>weyt</w:t>
      </w:r>
      <w:proofErr w:type="spellEnd"/>
      <w:r>
        <w:t xml:space="preserve">/ </w:t>
      </w:r>
      <w:proofErr w:type="spellStart"/>
      <w:r>
        <w:t>vnd</w:t>
      </w:r>
      <w:proofErr w:type="spellEnd"/>
      <w:r>
        <w:t xml:space="preserve"> der weg ist </w:t>
      </w:r>
      <w:proofErr w:type="spellStart"/>
      <w:r>
        <w:t>preyt</w:t>
      </w:r>
      <w:proofErr w:type="spellEnd"/>
      <w:r>
        <w:t xml:space="preserve">/ der zur </w:t>
      </w:r>
      <w:proofErr w:type="spellStart"/>
      <w:r>
        <w:t>verdamnuß</w:t>
      </w:r>
      <w:proofErr w:type="spellEnd"/>
      <w:r>
        <w:t xml:space="preserve"> </w:t>
      </w:r>
      <w:proofErr w:type="spellStart"/>
      <w:r>
        <w:t>abfüret</w:t>
      </w:r>
      <w:proofErr w:type="spellEnd"/>
      <w:r>
        <w:t xml:space="preserve">/ </w:t>
      </w:r>
      <w:proofErr w:type="spellStart"/>
      <w:r>
        <w:t>vnd</w:t>
      </w:r>
      <w:proofErr w:type="spellEnd"/>
      <w:r>
        <w:t xml:space="preserve"> </w:t>
      </w:r>
      <w:proofErr w:type="spellStart"/>
      <w:r>
        <w:t>jr</w:t>
      </w:r>
      <w:proofErr w:type="spellEnd"/>
      <w:r>
        <w:t xml:space="preserve"> sind </w:t>
      </w:r>
      <w:proofErr w:type="spellStart"/>
      <w:r>
        <w:t>vil</w:t>
      </w:r>
      <w:proofErr w:type="spellEnd"/>
      <w:r>
        <w:t xml:space="preserve"> die </w:t>
      </w:r>
      <w:proofErr w:type="spellStart"/>
      <w:r>
        <w:t>darauff</w:t>
      </w:r>
      <w:proofErr w:type="spellEnd"/>
      <w:r>
        <w:t xml:space="preserve"> wandeln/ </w:t>
      </w:r>
      <w:proofErr w:type="spellStart"/>
      <w:r>
        <w:t>Vnd</w:t>
      </w:r>
      <w:proofErr w:type="spellEnd"/>
      <w:r>
        <w:t xml:space="preserve"> die </w:t>
      </w:r>
      <w:proofErr w:type="spellStart"/>
      <w:r>
        <w:t>port</w:t>
      </w:r>
      <w:proofErr w:type="spellEnd"/>
      <w:r>
        <w:t xml:space="preserve"> ist eng/ </w:t>
      </w:r>
      <w:proofErr w:type="spellStart"/>
      <w:r>
        <w:t>vnd</w:t>
      </w:r>
      <w:proofErr w:type="spellEnd"/>
      <w:r>
        <w:t xml:space="preserve"> der weg schmal/ der zum leben </w:t>
      </w:r>
      <w:proofErr w:type="spellStart"/>
      <w:r>
        <w:t>füret</w:t>
      </w:r>
      <w:proofErr w:type="spellEnd"/>
      <w:r>
        <w:t xml:space="preserve">/ </w:t>
      </w:r>
      <w:proofErr w:type="spellStart"/>
      <w:r>
        <w:t>vnd</w:t>
      </w:r>
      <w:proofErr w:type="spellEnd"/>
      <w:r>
        <w:t xml:space="preserve"> wenig ist </w:t>
      </w:r>
      <w:proofErr w:type="spellStart"/>
      <w:r>
        <w:t>jr</w:t>
      </w:r>
      <w:proofErr w:type="spellEnd"/>
      <w:r>
        <w:t xml:space="preserve">/ die </w:t>
      </w:r>
      <w:proofErr w:type="spellStart"/>
      <w:r>
        <w:t>jn</w:t>
      </w:r>
      <w:proofErr w:type="spellEnd"/>
      <w:r>
        <w:t xml:space="preserve"> finden. </w:t>
      </w:r>
    </w:p>
    <w:p w14:paraId="0AAB0D95" w14:textId="77777777" w:rsidR="001247EE" w:rsidRDefault="001247EE" w:rsidP="001247EE">
      <w:pPr>
        <w:pStyle w:val="StandardWeb"/>
      </w:pPr>
      <w:r>
        <w:t xml:space="preserve">1533. </w:t>
      </w:r>
    </w:p>
    <w:p w14:paraId="5F34B870" w14:textId="77777777" w:rsidR="001247EE" w:rsidRDefault="001247EE" w:rsidP="001247EE">
      <w:pPr>
        <w:pStyle w:val="berschrift2"/>
      </w:pPr>
      <w:r>
        <w:t>Zum Leser.</w:t>
      </w:r>
    </w:p>
    <w:p w14:paraId="04947A15" w14:textId="77777777" w:rsidR="001247EE" w:rsidRDefault="001247EE" w:rsidP="001247EE">
      <w:pPr>
        <w:pStyle w:val="StandardWeb"/>
      </w:pPr>
      <w:proofErr w:type="spellStart"/>
      <w:r>
        <w:t>Christenlicher</w:t>
      </w:r>
      <w:proofErr w:type="spellEnd"/>
      <w:r>
        <w:t xml:space="preserve"> Leser/ da hast du ein recht </w:t>
      </w:r>
      <w:proofErr w:type="spellStart"/>
      <w:r>
        <w:t>vnparteysch</w:t>
      </w:r>
      <w:proofErr w:type="spellEnd"/>
      <w:r>
        <w:t xml:space="preserve"> </w:t>
      </w:r>
      <w:proofErr w:type="spellStart"/>
      <w:r>
        <w:t>büchlein</w:t>
      </w:r>
      <w:proofErr w:type="spellEnd"/>
      <w:r>
        <w:t xml:space="preserve">/ </w:t>
      </w:r>
      <w:proofErr w:type="spellStart"/>
      <w:r>
        <w:t>darauß</w:t>
      </w:r>
      <w:proofErr w:type="spellEnd"/>
      <w:r>
        <w:t xml:space="preserve"> du </w:t>
      </w:r>
      <w:proofErr w:type="spellStart"/>
      <w:r>
        <w:t>kanst</w:t>
      </w:r>
      <w:proofErr w:type="spellEnd"/>
      <w:r>
        <w:t xml:space="preserve"> erlernen/ wie man in </w:t>
      </w:r>
      <w:proofErr w:type="spellStart"/>
      <w:r>
        <w:t>yetzigem</w:t>
      </w:r>
      <w:proofErr w:type="spellEnd"/>
      <w:r>
        <w:t xml:space="preserve"> </w:t>
      </w:r>
      <w:proofErr w:type="spellStart"/>
      <w:r>
        <w:t>zwispalt</w:t>
      </w:r>
      <w:proofErr w:type="spellEnd"/>
      <w:r>
        <w:t xml:space="preserve"> des </w:t>
      </w:r>
      <w:proofErr w:type="spellStart"/>
      <w:r>
        <w:t>glaubens</w:t>
      </w:r>
      <w:proofErr w:type="spellEnd"/>
      <w:r>
        <w:t xml:space="preserve">/ zum rechten mittel/ zu Christo Jesu </w:t>
      </w:r>
      <w:proofErr w:type="spellStart"/>
      <w:r>
        <w:t>kummen</w:t>
      </w:r>
      <w:proofErr w:type="spellEnd"/>
      <w:r>
        <w:t xml:space="preserve"> </w:t>
      </w:r>
      <w:proofErr w:type="spellStart"/>
      <w:r>
        <w:t>vnd</w:t>
      </w:r>
      <w:proofErr w:type="spellEnd"/>
      <w:r>
        <w:t xml:space="preserve"> </w:t>
      </w:r>
      <w:proofErr w:type="spellStart"/>
      <w:r>
        <w:t>jn</w:t>
      </w:r>
      <w:proofErr w:type="spellEnd"/>
      <w:r>
        <w:t xml:space="preserve"> erkennen </w:t>
      </w:r>
      <w:proofErr w:type="spellStart"/>
      <w:r>
        <w:t>sol</w:t>
      </w:r>
      <w:proofErr w:type="spellEnd"/>
      <w:r>
        <w:t xml:space="preserve">/ Wes sich auch ein </w:t>
      </w:r>
      <w:proofErr w:type="spellStart"/>
      <w:r>
        <w:t>mensch</w:t>
      </w:r>
      <w:proofErr w:type="spellEnd"/>
      <w:r>
        <w:t xml:space="preserve">/ der da Christlich </w:t>
      </w:r>
      <w:proofErr w:type="spellStart"/>
      <w:r>
        <w:t>wolt</w:t>
      </w:r>
      <w:proofErr w:type="spellEnd"/>
      <w:r>
        <w:t xml:space="preserve"> leben/ </w:t>
      </w:r>
      <w:proofErr w:type="spellStart"/>
      <w:r>
        <w:t>diser</w:t>
      </w:r>
      <w:proofErr w:type="spellEnd"/>
      <w:r>
        <w:t xml:space="preserve"> </w:t>
      </w:r>
      <w:proofErr w:type="spellStart"/>
      <w:r>
        <w:t>zeyt</w:t>
      </w:r>
      <w:proofErr w:type="spellEnd"/>
      <w:r>
        <w:t xml:space="preserve">/ </w:t>
      </w:r>
      <w:proofErr w:type="spellStart"/>
      <w:r>
        <w:t>vnd</w:t>
      </w:r>
      <w:proofErr w:type="spellEnd"/>
      <w:r>
        <w:t xml:space="preserve"> </w:t>
      </w:r>
      <w:proofErr w:type="spellStart"/>
      <w:r>
        <w:t>sunst</w:t>
      </w:r>
      <w:proofErr w:type="spellEnd"/>
      <w:r>
        <w:t xml:space="preserve"> allweg/ halten möchte/ dann darin werden fast die </w:t>
      </w:r>
      <w:proofErr w:type="spellStart"/>
      <w:r>
        <w:t>fürnemsten</w:t>
      </w:r>
      <w:proofErr w:type="spellEnd"/>
      <w:r>
        <w:t xml:space="preserve"> stück </w:t>
      </w:r>
      <w:proofErr w:type="spellStart"/>
      <w:r>
        <w:t>vnsers</w:t>
      </w:r>
      <w:proofErr w:type="spellEnd"/>
      <w:r>
        <w:t xml:space="preserve"> Christlichen </w:t>
      </w:r>
      <w:proofErr w:type="spellStart"/>
      <w:r>
        <w:t>glaubens</w:t>
      </w:r>
      <w:proofErr w:type="spellEnd"/>
      <w:r>
        <w:t xml:space="preserve">/ in der </w:t>
      </w:r>
      <w:proofErr w:type="spellStart"/>
      <w:r>
        <w:t>kürtz</w:t>
      </w:r>
      <w:proofErr w:type="spellEnd"/>
      <w:r>
        <w:t xml:space="preserve"> begriffen </w:t>
      </w:r>
      <w:proofErr w:type="spellStart"/>
      <w:r>
        <w:t>vnd</w:t>
      </w:r>
      <w:proofErr w:type="spellEnd"/>
      <w:r>
        <w:t xml:space="preserve"> </w:t>
      </w:r>
      <w:proofErr w:type="spellStart"/>
      <w:r>
        <w:t>angezeygt</w:t>
      </w:r>
      <w:proofErr w:type="spellEnd"/>
      <w:r>
        <w:t xml:space="preserve">/ </w:t>
      </w:r>
      <w:proofErr w:type="spellStart"/>
      <w:r>
        <w:t>welchs</w:t>
      </w:r>
      <w:proofErr w:type="spellEnd"/>
      <w:r>
        <w:t xml:space="preserve"> ich </w:t>
      </w:r>
      <w:proofErr w:type="spellStart"/>
      <w:r>
        <w:t>darumb</w:t>
      </w:r>
      <w:proofErr w:type="spellEnd"/>
      <w:r>
        <w:t xml:space="preserve"> </w:t>
      </w:r>
      <w:proofErr w:type="spellStart"/>
      <w:r>
        <w:t>dester</w:t>
      </w:r>
      <w:proofErr w:type="spellEnd"/>
      <w:r>
        <w:t xml:space="preserve"> lieber gedruckt/ das es </w:t>
      </w:r>
      <w:proofErr w:type="spellStart"/>
      <w:r>
        <w:t>yederman</w:t>
      </w:r>
      <w:proofErr w:type="spellEnd"/>
      <w:r>
        <w:t xml:space="preserve">/ er </w:t>
      </w:r>
      <w:proofErr w:type="spellStart"/>
      <w:r>
        <w:t>haiß</w:t>
      </w:r>
      <w:proofErr w:type="spellEnd"/>
      <w:r>
        <w:t xml:space="preserve"> gleich wie er </w:t>
      </w:r>
      <w:proofErr w:type="spellStart"/>
      <w:r>
        <w:t>wöl</w:t>
      </w:r>
      <w:proofErr w:type="spellEnd"/>
      <w:r>
        <w:t xml:space="preserve">/ </w:t>
      </w:r>
      <w:proofErr w:type="spellStart"/>
      <w:r>
        <w:t>besserlich</w:t>
      </w:r>
      <w:proofErr w:type="spellEnd"/>
      <w:r>
        <w:t xml:space="preserve">/ </w:t>
      </w:r>
      <w:proofErr w:type="spellStart"/>
      <w:r>
        <w:t>niemant</w:t>
      </w:r>
      <w:proofErr w:type="spellEnd"/>
      <w:r>
        <w:t xml:space="preserve"> aber/ der ein Christ </w:t>
      </w:r>
      <w:proofErr w:type="spellStart"/>
      <w:r>
        <w:t>begert</w:t>
      </w:r>
      <w:proofErr w:type="spellEnd"/>
      <w:r>
        <w:t xml:space="preserve"> </w:t>
      </w:r>
      <w:proofErr w:type="spellStart"/>
      <w:r>
        <w:t>zusein</w:t>
      </w:r>
      <w:proofErr w:type="spellEnd"/>
      <w:r>
        <w:t xml:space="preserve">/ </w:t>
      </w:r>
      <w:proofErr w:type="spellStart"/>
      <w:r>
        <w:t>ergerlich</w:t>
      </w:r>
      <w:proofErr w:type="spellEnd"/>
      <w:r>
        <w:t xml:space="preserve"> (wie ich hoff) sein </w:t>
      </w:r>
      <w:proofErr w:type="spellStart"/>
      <w:r>
        <w:t>wirdt</w:t>
      </w:r>
      <w:proofErr w:type="spellEnd"/>
      <w:r>
        <w:t xml:space="preserve">/ Das laß dir in des </w:t>
      </w:r>
      <w:proofErr w:type="spellStart"/>
      <w:r>
        <w:t>befolhen</w:t>
      </w:r>
      <w:proofErr w:type="spellEnd"/>
      <w:r>
        <w:t xml:space="preserve"> sein/ </w:t>
      </w:r>
      <w:proofErr w:type="spellStart"/>
      <w:r>
        <w:t>biß</w:t>
      </w:r>
      <w:proofErr w:type="spellEnd"/>
      <w:r>
        <w:t xml:space="preserve"> das es durch Caspar </w:t>
      </w:r>
      <w:proofErr w:type="spellStart"/>
      <w:r>
        <w:t>Schwenckfeld</w:t>
      </w:r>
      <w:proofErr w:type="spellEnd"/>
      <w:r>
        <w:t xml:space="preserve"> selbst </w:t>
      </w:r>
      <w:proofErr w:type="spellStart"/>
      <w:r>
        <w:t>gemeret</w:t>
      </w:r>
      <w:proofErr w:type="spellEnd"/>
      <w:r>
        <w:t xml:space="preserve">/ oder durch andere </w:t>
      </w:r>
      <w:proofErr w:type="spellStart"/>
      <w:r>
        <w:t>werckzeüg</w:t>
      </w:r>
      <w:proofErr w:type="spellEnd"/>
      <w:r>
        <w:t xml:space="preserve"> Gottes </w:t>
      </w:r>
      <w:proofErr w:type="spellStart"/>
      <w:r>
        <w:t>etwan</w:t>
      </w:r>
      <w:proofErr w:type="spellEnd"/>
      <w:r>
        <w:t xml:space="preserve"> </w:t>
      </w:r>
      <w:proofErr w:type="spellStart"/>
      <w:r>
        <w:t>volkümlicher</w:t>
      </w:r>
      <w:proofErr w:type="spellEnd"/>
      <w:r>
        <w:t xml:space="preserve"> an den tag </w:t>
      </w:r>
      <w:proofErr w:type="spellStart"/>
      <w:r>
        <w:t>kummet</w:t>
      </w:r>
      <w:proofErr w:type="spellEnd"/>
      <w:r>
        <w:t xml:space="preserve">/ </w:t>
      </w:r>
      <w:proofErr w:type="spellStart"/>
      <w:r>
        <w:t>Rüff</w:t>
      </w:r>
      <w:proofErr w:type="spellEnd"/>
      <w:r>
        <w:t xml:space="preserve"> </w:t>
      </w:r>
      <w:proofErr w:type="spellStart"/>
      <w:r>
        <w:t>Got</w:t>
      </w:r>
      <w:proofErr w:type="spellEnd"/>
      <w:r>
        <w:t xml:space="preserve"> an </w:t>
      </w:r>
      <w:proofErr w:type="spellStart"/>
      <w:r>
        <w:t>vmb</w:t>
      </w:r>
      <w:proofErr w:type="spellEnd"/>
      <w:r>
        <w:t xml:space="preserve"> </w:t>
      </w:r>
      <w:proofErr w:type="spellStart"/>
      <w:r>
        <w:t>gnad</w:t>
      </w:r>
      <w:proofErr w:type="spellEnd"/>
      <w:r>
        <w:t xml:space="preserve">/ </w:t>
      </w:r>
      <w:proofErr w:type="spellStart"/>
      <w:r>
        <w:t>liß</w:t>
      </w:r>
      <w:proofErr w:type="spellEnd"/>
      <w:r>
        <w:t xml:space="preserve"> es mit </w:t>
      </w:r>
      <w:proofErr w:type="spellStart"/>
      <w:r>
        <w:t>fleiiß</w:t>
      </w:r>
      <w:proofErr w:type="spellEnd"/>
      <w:r>
        <w:t xml:space="preserve">/ </w:t>
      </w:r>
      <w:proofErr w:type="spellStart"/>
      <w:r>
        <w:t>vergleichs</w:t>
      </w:r>
      <w:proofErr w:type="spellEnd"/>
      <w:r>
        <w:t xml:space="preserve"> mit der </w:t>
      </w:r>
      <w:proofErr w:type="spellStart"/>
      <w:r>
        <w:t>heyligen</w:t>
      </w:r>
      <w:proofErr w:type="spellEnd"/>
      <w:r>
        <w:t xml:space="preserve"> </w:t>
      </w:r>
      <w:proofErr w:type="spellStart"/>
      <w:r>
        <w:t>schrifft</w:t>
      </w:r>
      <w:proofErr w:type="spellEnd"/>
      <w:r>
        <w:t xml:space="preserve">/ </w:t>
      </w:r>
      <w:proofErr w:type="spellStart"/>
      <w:r>
        <w:t>vnd</w:t>
      </w:r>
      <w:proofErr w:type="spellEnd"/>
      <w:r>
        <w:t xml:space="preserve"> bitt den Herren Christum/ er </w:t>
      </w:r>
      <w:proofErr w:type="spellStart"/>
      <w:r>
        <w:t>wöl</w:t>
      </w:r>
      <w:proofErr w:type="spellEnd"/>
      <w:r>
        <w:t xml:space="preserve"> es durch seinen lebendigen </w:t>
      </w:r>
      <w:proofErr w:type="spellStart"/>
      <w:r>
        <w:t>finger</w:t>
      </w:r>
      <w:proofErr w:type="spellEnd"/>
      <w:r>
        <w:t xml:space="preserve">/ </w:t>
      </w:r>
      <w:proofErr w:type="spellStart"/>
      <w:r>
        <w:t>nemlich</w:t>
      </w:r>
      <w:proofErr w:type="spellEnd"/>
      <w:r>
        <w:t xml:space="preserve">/ durch den </w:t>
      </w:r>
      <w:proofErr w:type="spellStart"/>
      <w:r>
        <w:t>heyligen</w:t>
      </w:r>
      <w:proofErr w:type="spellEnd"/>
      <w:r>
        <w:t xml:space="preserve"> </w:t>
      </w:r>
      <w:proofErr w:type="spellStart"/>
      <w:r>
        <w:t>geyst</w:t>
      </w:r>
      <w:proofErr w:type="spellEnd"/>
      <w:r>
        <w:t xml:space="preserve"> in dein </w:t>
      </w:r>
      <w:proofErr w:type="spellStart"/>
      <w:r>
        <w:t>hertz</w:t>
      </w:r>
      <w:proofErr w:type="spellEnd"/>
      <w:r>
        <w:t xml:space="preserve"> </w:t>
      </w:r>
      <w:proofErr w:type="spellStart"/>
      <w:r>
        <w:t>schreyben</w:t>
      </w:r>
      <w:proofErr w:type="spellEnd"/>
      <w:r>
        <w:t xml:space="preserve">/ </w:t>
      </w:r>
      <w:proofErr w:type="spellStart"/>
      <w:r>
        <w:t>vnd</w:t>
      </w:r>
      <w:proofErr w:type="spellEnd"/>
      <w:r>
        <w:t xml:space="preserve"> also bey dir </w:t>
      </w:r>
      <w:proofErr w:type="spellStart"/>
      <w:r>
        <w:t>seligklich</w:t>
      </w:r>
      <w:proofErr w:type="spellEnd"/>
      <w:r>
        <w:t xml:space="preserve"> anlegen. Damit </w:t>
      </w:r>
      <w:proofErr w:type="spellStart"/>
      <w:r>
        <w:t>Got</w:t>
      </w:r>
      <w:proofErr w:type="spellEnd"/>
      <w:r>
        <w:t xml:space="preserve"> </w:t>
      </w:r>
      <w:proofErr w:type="spellStart"/>
      <w:r>
        <w:t>befolhen</w:t>
      </w:r>
      <w:proofErr w:type="spellEnd"/>
      <w:r>
        <w:t xml:space="preserve">. </w:t>
      </w:r>
    </w:p>
    <w:p w14:paraId="4F1C1F7D" w14:textId="77777777" w:rsidR="001247EE" w:rsidRDefault="001247EE" w:rsidP="001247EE">
      <w:pPr>
        <w:pStyle w:val="berschrift2"/>
      </w:pPr>
      <w:proofErr w:type="spellStart"/>
      <w:r>
        <w:t>Catechismus</w:t>
      </w:r>
      <w:proofErr w:type="spellEnd"/>
      <w:r>
        <w:t xml:space="preserve"> </w:t>
      </w:r>
      <w:proofErr w:type="spellStart"/>
      <w:r>
        <w:t>auff</w:t>
      </w:r>
      <w:proofErr w:type="spellEnd"/>
      <w:r>
        <w:t xml:space="preserve"> etliche fragen </w:t>
      </w:r>
      <w:proofErr w:type="spellStart"/>
      <w:r>
        <w:t>vnd</w:t>
      </w:r>
      <w:proofErr w:type="spellEnd"/>
      <w:r>
        <w:t xml:space="preserve"> </w:t>
      </w:r>
      <w:proofErr w:type="spellStart"/>
      <w:r>
        <w:t>antwort</w:t>
      </w:r>
      <w:proofErr w:type="spellEnd"/>
      <w:r>
        <w:t xml:space="preserve"> vom Christlichen glauben/ </w:t>
      </w:r>
      <w:proofErr w:type="spellStart"/>
      <w:r>
        <w:t>vnd</w:t>
      </w:r>
      <w:proofErr w:type="spellEnd"/>
      <w:r>
        <w:t xml:space="preserve"> vom </w:t>
      </w:r>
      <w:proofErr w:type="spellStart"/>
      <w:r>
        <w:t>grundt</w:t>
      </w:r>
      <w:proofErr w:type="spellEnd"/>
      <w:r>
        <w:t xml:space="preserve"> </w:t>
      </w:r>
      <w:proofErr w:type="spellStart"/>
      <w:r>
        <w:t>vnd</w:t>
      </w:r>
      <w:proofErr w:type="spellEnd"/>
      <w:r>
        <w:t xml:space="preserve"> </w:t>
      </w:r>
      <w:proofErr w:type="spellStart"/>
      <w:r>
        <w:t>anfang</w:t>
      </w:r>
      <w:proofErr w:type="spellEnd"/>
      <w:r>
        <w:t xml:space="preserve"> </w:t>
      </w:r>
      <w:proofErr w:type="spellStart"/>
      <w:r>
        <w:t>vnser</w:t>
      </w:r>
      <w:proofErr w:type="spellEnd"/>
      <w:r>
        <w:t xml:space="preserve"> </w:t>
      </w:r>
      <w:proofErr w:type="spellStart"/>
      <w:r>
        <w:t>seligkeyt</w:t>
      </w:r>
      <w:proofErr w:type="spellEnd"/>
      <w:r>
        <w:t>.</w:t>
      </w:r>
    </w:p>
    <w:p w14:paraId="04F0F088" w14:textId="77777777" w:rsidR="001247EE" w:rsidRDefault="001247EE" w:rsidP="001247EE">
      <w:pPr>
        <w:pStyle w:val="StandardWeb"/>
      </w:pPr>
      <w:r>
        <w:t>Frag.</w:t>
      </w:r>
      <w:r>
        <w:br/>
      </w:r>
      <w:proofErr w:type="spellStart"/>
      <w:r>
        <w:rPr>
          <w:rStyle w:val="Fett"/>
          <w:rFonts w:eastAsiaTheme="majorEastAsia"/>
        </w:rPr>
        <w:t>WArinn</w:t>
      </w:r>
      <w:proofErr w:type="spellEnd"/>
      <w:r>
        <w:rPr>
          <w:rStyle w:val="Fett"/>
          <w:rFonts w:eastAsiaTheme="majorEastAsia"/>
        </w:rPr>
        <w:t xml:space="preserve"> der recht </w:t>
      </w:r>
      <w:proofErr w:type="spellStart"/>
      <w:r>
        <w:rPr>
          <w:rStyle w:val="Fett"/>
          <w:rFonts w:eastAsiaTheme="majorEastAsia"/>
        </w:rPr>
        <w:t>grund</w:t>
      </w:r>
      <w:proofErr w:type="spellEnd"/>
      <w:r>
        <w:rPr>
          <w:rStyle w:val="Fett"/>
          <w:rFonts w:eastAsiaTheme="majorEastAsia"/>
        </w:rPr>
        <w:t xml:space="preserve"> der </w:t>
      </w:r>
      <w:proofErr w:type="spellStart"/>
      <w:r>
        <w:rPr>
          <w:rStyle w:val="Fett"/>
          <w:rFonts w:eastAsiaTheme="majorEastAsia"/>
        </w:rPr>
        <w:t>seligkeyt</w:t>
      </w:r>
      <w:proofErr w:type="spellEnd"/>
      <w:r>
        <w:rPr>
          <w:rStyle w:val="Fett"/>
          <w:rFonts w:eastAsiaTheme="majorEastAsia"/>
        </w:rPr>
        <w:t xml:space="preserve"> </w:t>
      </w:r>
      <w:proofErr w:type="spellStart"/>
      <w:r>
        <w:rPr>
          <w:rStyle w:val="Fett"/>
          <w:rFonts w:eastAsiaTheme="majorEastAsia"/>
        </w:rPr>
        <w:t>stee</w:t>
      </w:r>
      <w:proofErr w:type="spellEnd"/>
      <w:r>
        <w:rPr>
          <w:rStyle w:val="Fett"/>
          <w:rFonts w:eastAsiaTheme="majorEastAsia"/>
        </w:rPr>
        <w:t>?</w:t>
      </w:r>
      <w:r>
        <w:br/>
        <w:t xml:space="preserve">Antwort. Der recht </w:t>
      </w:r>
      <w:proofErr w:type="spellStart"/>
      <w:r>
        <w:t>grund</w:t>
      </w:r>
      <w:proofErr w:type="spellEnd"/>
      <w:r>
        <w:t xml:space="preserve"> der Seelen </w:t>
      </w:r>
      <w:proofErr w:type="spellStart"/>
      <w:r>
        <w:t>seligkeyt</w:t>
      </w:r>
      <w:proofErr w:type="spellEnd"/>
      <w:r>
        <w:t xml:space="preserve">/ </w:t>
      </w:r>
      <w:proofErr w:type="spellStart"/>
      <w:r>
        <w:t>steet</w:t>
      </w:r>
      <w:proofErr w:type="spellEnd"/>
      <w:r>
        <w:t xml:space="preserve"> </w:t>
      </w:r>
      <w:proofErr w:type="spellStart"/>
      <w:r>
        <w:t>gantz</w:t>
      </w:r>
      <w:proofErr w:type="spellEnd"/>
      <w:r>
        <w:t xml:space="preserve"> </w:t>
      </w:r>
      <w:proofErr w:type="spellStart"/>
      <w:r>
        <w:t>vnd</w:t>
      </w:r>
      <w:proofErr w:type="spellEnd"/>
      <w:r>
        <w:t xml:space="preserve"> gar in </w:t>
      </w:r>
      <w:proofErr w:type="spellStart"/>
      <w:r>
        <w:t>vnserm</w:t>
      </w:r>
      <w:proofErr w:type="spellEnd"/>
      <w:r>
        <w:t xml:space="preserve"> Herrn Jesu Christo/ </w:t>
      </w:r>
      <w:proofErr w:type="spellStart"/>
      <w:r>
        <w:t>vnd</w:t>
      </w:r>
      <w:proofErr w:type="spellEnd"/>
      <w:r>
        <w:t xml:space="preserve"> sein </w:t>
      </w:r>
      <w:proofErr w:type="spellStart"/>
      <w:r>
        <w:t>wares</w:t>
      </w:r>
      <w:proofErr w:type="spellEnd"/>
      <w:r>
        <w:t xml:space="preserve"> </w:t>
      </w:r>
      <w:proofErr w:type="spellStart"/>
      <w:r>
        <w:t>erkantnuß</w:t>
      </w:r>
      <w:proofErr w:type="spellEnd"/>
      <w:r>
        <w:t xml:space="preserve"> ist das ewig leben/ dann </w:t>
      </w:r>
      <w:proofErr w:type="spellStart"/>
      <w:r>
        <w:t>niemandt</w:t>
      </w:r>
      <w:proofErr w:type="spellEnd"/>
      <w:r>
        <w:t xml:space="preserve"> </w:t>
      </w:r>
      <w:proofErr w:type="spellStart"/>
      <w:r>
        <w:t>kan</w:t>
      </w:r>
      <w:proofErr w:type="spellEnd"/>
      <w:r>
        <w:t xml:space="preserve"> </w:t>
      </w:r>
      <w:proofErr w:type="spellStart"/>
      <w:r>
        <w:t>ienen</w:t>
      </w:r>
      <w:proofErr w:type="spellEnd"/>
      <w:r>
        <w:t xml:space="preserve"> andern </w:t>
      </w:r>
      <w:proofErr w:type="spellStart"/>
      <w:r>
        <w:t>grund</w:t>
      </w:r>
      <w:proofErr w:type="spellEnd"/>
      <w:r>
        <w:t xml:space="preserve"> legen/ </w:t>
      </w:r>
      <w:proofErr w:type="spellStart"/>
      <w:r>
        <w:t>ausser</w:t>
      </w:r>
      <w:proofErr w:type="spellEnd"/>
      <w:r>
        <w:t xml:space="preserve"> dem der gelegt ist/ welcher ist Jesus Christus/ 1. Corinth. 3. </w:t>
      </w:r>
      <w:proofErr w:type="spellStart"/>
      <w:r>
        <w:t>vnd</w:t>
      </w:r>
      <w:proofErr w:type="spellEnd"/>
      <w:r>
        <w:t xml:space="preserve"> es ist in keinem andern </w:t>
      </w:r>
      <w:proofErr w:type="spellStart"/>
      <w:r>
        <w:t>heyl</w:t>
      </w:r>
      <w:proofErr w:type="spellEnd"/>
      <w:r>
        <w:t xml:space="preserve">/ ist auch kein </w:t>
      </w:r>
      <w:proofErr w:type="spellStart"/>
      <w:r>
        <w:t>ander</w:t>
      </w:r>
      <w:proofErr w:type="spellEnd"/>
      <w:r>
        <w:t xml:space="preserve"> </w:t>
      </w:r>
      <w:proofErr w:type="spellStart"/>
      <w:r>
        <w:t>namen</w:t>
      </w:r>
      <w:proofErr w:type="spellEnd"/>
      <w:r>
        <w:t xml:space="preserve"> den </w:t>
      </w:r>
      <w:proofErr w:type="spellStart"/>
      <w:r>
        <w:t>menschen</w:t>
      </w:r>
      <w:proofErr w:type="spellEnd"/>
      <w:r>
        <w:t xml:space="preserve"> gegeben/ darinnen wir sollen selig werden/ </w:t>
      </w:r>
      <w:proofErr w:type="spellStart"/>
      <w:r>
        <w:t>Acto</w:t>
      </w:r>
      <w:proofErr w:type="spellEnd"/>
      <w:r>
        <w:t xml:space="preserve">. 4. </w:t>
      </w:r>
      <w:proofErr w:type="spellStart"/>
      <w:r>
        <w:t>Vnd</w:t>
      </w:r>
      <w:proofErr w:type="spellEnd"/>
      <w:r>
        <w:t xml:space="preserve"> wer in </w:t>
      </w:r>
      <w:proofErr w:type="spellStart"/>
      <w:r>
        <w:t>disen</w:t>
      </w:r>
      <w:proofErr w:type="spellEnd"/>
      <w:r>
        <w:t xml:space="preserve"> glaubt der </w:t>
      </w:r>
      <w:proofErr w:type="spellStart"/>
      <w:r>
        <w:t>wirdt</w:t>
      </w:r>
      <w:proofErr w:type="spellEnd"/>
      <w:r>
        <w:t xml:space="preserve"> gerecht/ </w:t>
      </w:r>
      <w:proofErr w:type="spellStart"/>
      <w:r>
        <w:t>vnd</w:t>
      </w:r>
      <w:proofErr w:type="spellEnd"/>
      <w:r>
        <w:t xml:space="preserve"> </w:t>
      </w:r>
      <w:proofErr w:type="spellStart"/>
      <w:r>
        <w:t>sol</w:t>
      </w:r>
      <w:proofErr w:type="spellEnd"/>
      <w:r>
        <w:t xml:space="preserve"> nicht zu </w:t>
      </w:r>
      <w:proofErr w:type="spellStart"/>
      <w:r>
        <w:t>schanden</w:t>
      </w:r>
      <w:proofErr w:type="spellEnd"/>
      <w:r>
        <w:t xml:space="preserve"> werden/ Rom. 10. Act. 13. </w:t>
      </w:r>
    </w:p>
    <w:p w14:paraId="2A483706" w14:textId="77777777" w:rsidR="001247EE" w:rsidRDefault="001247EE" w:rsidP="001247EE">
      <w:pPr>
        <w:pStyle w:val="StandardWeb"/>
      </w:pPr>
      <w:r>
        <w:t>Frag.</w:t>
      </w:r>
      <w:r>
        <w:br/>
      </w:r>
      <w:r>
        <w:rPr>
          <w:rStyle w:val="Fett"/>
          <w:rFonts w:eastAsiaTheme="majorEastAsia"/>
        </w:rPr>
        <w:t>Was ist Jesus Christus?</w:t>
      </w:r>
      <w:r>
        <w:br/>
        <w:t xml:space="preserve">Antwort. Jesus Christus ist das groß </w:t>
      </w:r>
      <w:proofErr w:type="spellStart"/>
      <w:r>
        <w:t>eynig</w:t>
      </w:r>
      <w:proofErr w:type="spellEnd"/>
      <w:r>
        <w:t xml:space="preserve"> </w:t>
      </w:r>
      <w:proofErr w:type="spellStart"/>
      <w:r>
        <w:t>geheymnuß</w:t>
      </w:r>
      <w:proofErr w:type="spellEnd"/>
      <w:r>
        <w:t xml:space="preserve"> </w:t>
      </w:r>
      <w:proofErr w:type="spellStart"/>
      <w:r>
        <w:t>darauff</w:t>
      </w:r>
      <w:proofErr w:type="spellEnd"/>
      <w:r>
        <w:t xml:space="preserve"> die </w:t>
      </w:r>
      <w:proofErr w:type="spellStart"/>
      <w:r>
        <w:t>gantz</w:t>
      </w:r>
      <w:proofErr w:type="spellEnd"/>
      <w:r>
        <w:t xml:space="preserve"> </w:t>
      </w:r>
      <w:proofErr w:type="spellStart"/>
      <w:r>
        <w:t>heylig</w:t>
      </w:r>
      <w:proofErr w:type="spellEnd"/>
      <w:r>
        <w:t xml:space="preserve"> </w:t>
      </w:r>
      <w:proofErr w:type="spellStart"/>
      <w:r>
        <w:t>schrifft</w:t>
      </w:r>
      <w:proofErr w:type="spellEnd"/>
      <w:r>
        <w:t xml:space="preserve"> </w:t>
      </w:r>
      <w:proofErr w:type="spellStart"/>
      <w:r>
        <w:t>weyset</w:t>
      </w:r>
      <w:proofErr w:type="spellEnd"/>
      <w:r>
        <w:t xml:space="preserve">/ Er ist der ewig </w:t>
      </w:r>
      <w:proofErr w:type="spellStart"/>
      <w:r>
        <w:t>eingeborn</w:t>
      </w:r>
      <w:proofErr w:type="spellEnd"/>
      <w:r>
        <w:t xml:space="preserve"> natürlich </w:t>
      </w:r>
      <w:proofErr w:type="spellStart"/>
      <w:r>
        <w:t>sun</w:t>
      </w:r>
      <w:proofErr w:type="spellEnd"/>
      <w:r>
        <w:t xml:space="preserve"> Gottes des </w:t>
      </w:r>
      <w:proofErr w:type="spellStart"/>
      <w:r>
        <w:t>almechtigen</w:t>
      </w:r>
      <w:proofErr w:type="spellEnd"/>
      <w:r>
        <w:t xml:space="preserve"> </w:t>
      </w:r>
      <w:proofErr w:type="spellStart"/>
      <w:r>
        <w:t>vaters</w:t>
      </w:r>
      <w:proofErr w:type="spellEnd"/>
      <w:r>
        <w:t xml:space="preserve">/ </w:t>
      </w:r>
      <w:proofErr w:type="spellStart"/>
      <w:r>
        <w:t>warer</w:t>
      </w:r>
      <w:proofErr w:type="spellEnd"/>
      <w:r>
        <w:t xml:space="preserve"> </w:t>
      </w:r>
      <w:proofErr w:type="spellStart"/>
      <w:r>
        <w:t>Got</w:t>
      </w:r>
      <w:proofErr w:type="spellEnd"/>
      <w:r>
        <w:t xml:space="preserve"> </w:t>
      </w:r>
      <w:proofErr w:type="spellStart"/>
      <w:r>
        <w:t>vnd</w:t>
      </w:r>
      <w:proofErr w:type="spellEnd"/>
      <w:r>
        <w:t xml:space="preserve"> </w:t>
      </w:r>
      <w:proofErr w:type="spellStart"/>
      <w:r>
        <w:t>mensch</w:t>
      </w:r>
      <w:proofErr w:type="spellEnd"/>
      <w:r>
        <w:t xml:space="preserve">/ </w:t>
      </w:r>
      <w:proofErr w:type="spellStart"/>
      <w:r>
        <w:t>vnser</w:t>
      </w:r>
      <w:proofErr w:type="spellEnd"/>
      <w:r>
        <w:t xml:space="preserve"> </w:t>
      </w:r>
      <w:proofErr w:type="spellStart"/>
      <w:r>
        <w:t>erlöser</w:t>
      </w:r>
      <w:proofErr w:type="spellEnd"/>
      <w:r>
        <w:t xml:space="preserve"> </w:t>
      </w:r>
      <w:proofErr w:type="spellStart"/>
      <w:r>
        <w:t>vnd</w:t>
      </w:r>
      <w:proofErr w:type="spellEnd"/>
      <w:r>
        <w:t xml:space="preserve"> </w:t>
      </w:r>
      <w:proofErr w:type="spellStart"/>
      <w:r>
        <w:t>seligmacher</w:t>
      </w:r>
      <w:proofErr w:type="spellEnd"/>
      <w:r>
        <w:t xml:space="preserve">/ der </w:t>
      </w:r>
      <w:proofErr w:type="spellStart"/>
      <w:r>
        <w:t>vmb</w:t>
      </w:r>
      <w:proofErr w:type="spellEnd"/>
      <w:r>
        <w:t xml:space="preserve"> </w:t>
      </w:r>
      <w:proofErr w:type="spellStart"/>
      <w:r>
        <w:t>vnser</w:t>
      </w:r>
      <w:proofErr w:type="spellEnd"/>
      <w:r>
        <w:t xml:space="preserve"> willen ist vom </w:t>
      </w:r>
      <w:proofErr w:type="spellStart"/>
      <w:r>
        <w:t>hymel</w:t>
      </w:r>
      <w:proofErr w:type="spellEnd"/>
      <w:r>
        <w:t xml:space="preserve"> </w:t>
      </w:r>
      <w:proofErr w:type="spellStart"/>
      <w:r>
        <w:t>gestigen</w:t>
      </w:r>
      <w:proofErr w:type="spellEnd"/>
      <w:r>
        <w:t xml:space="preserve">/ empfangen vom </w:t>
      </w:r>
      <w:proofErr w:type="spellStart"/>
      <w:r>
        <w:t>heyligen</w:t>
      </w:r>
      <w:proofErr w:type="spellEnd"/>
      <w:r>
        <w:t xml:space="preserve"> </w:t>
      </w:r>
      <w:proofErr w:type="spellStart"/>
      <w:r>
        <w:t>geyst</w:t>
      </w:r>
      <w:proofErr w:type="spellEnd"/>
      <w:r>
        <w:t xml:space="preserve">/ </w:t>
      </w:r>
      <w:proofErr w:type="spellStart"/>
      <w:r>
        <w:t>geborn</w:t>
      </w:r>
      <w:proofErr w:type="spellEnd"/>
      <w:r>
        <w:t xml:space="preserve"> </w:t>
      </w:r>
      <w:proofErr w:type="spellStart"/>
      <w:r>
        <w:t>auß</w:t>
      </w:r>
      <w:proofErr w:type="spellEnd"/>
      <w:r>
        <w:t xml:space="preserve"> Maria der </w:t>
      </w:r>
      <w:proofErr w:type="spellStart"/>
      <w:r>
        <w:t>junckfrawen</w:t>
      </w:r>
      <w:proofErr w:type="spellEnd"/>
      <w:r>
        <w:t xml:space="preserve">/ in todt </w:t>
      </w:r>
      <w:proofErr w:type="spellStart"/>
      <w:r>
        <w:t>dargegeben</w:t>
      </w:r>
      <w:proofErr w:type="spellEnd"/>
      <w:r>
        <w:t xml:space="preserve"> </w:t>
      </w:r>
      <w:proofErr w:type="spellStart"/>
      <w:r>
        <w:t>vmb</w:t>
      </w:r>
      <w:proofErr w:type="spellEnd"/>
      <w:r>
        <w:t xml:space="preserve"> </w:t>
      </w:r>
      <w:proofErr w:type="spellStart"/>
      <w:r>
        <w:t>vnserer</w:t>
      </w:r>
      <w:proofErr w:type="spellEnd"/>
      <w:r>
        <w:t xml:space="preserve"> </w:t>
      </w:r>
      <w:proofErr w:type="spellStart"/>
      <w:r>
        <w:t>sünden</w:t>
      </w:r>
      <w:proofErr w:type="spellEnd"/>
      <w:r>
        <w:t xml:space="preserve"> willen/ </w:t>
      </w:r>
      <w:proofErr w:type="spellStart"/>
      <w:r>
        <w:t>Vnd</w:t>
      </w:r>
      <w:proofErr w:type="spellEnd"/>
      <w:r>
        <w:t xml:space="preserve"> wider vom todt </w:t>
      </w:r>
      <w:proofErr w:type="spellStart"/>
      <w:r>
        <w:t>aufferstanden</w:t>
      </w:r>
      <w:proofErr w:type="spellEnd"/>
      <w:r>
        <w:t xml:space="preserve"> </w:t>
      </w:r>
      <w:proofErr w:type="spellStart"/>
      <w:r>
        <w:t>vmb</w:t>
      </w:r>
      <w:proofErr w:type="spellEnd"/>
      <w:r>
        <w:t xml:space="preserve"> </w:t>
      </w:r>
      <w:proofErr w:type="spellStart"/>
      <w:r>
        <w:t>vnser</w:t>
      </w:r>
      <w:proofErr w:type="spellEnd"/>
      <w:r>
        <w:t xml:space="preserve"> </w:t>
      </w:r>
      <w:proofErr w:type="spellStart"/>
      <w:r>
        <w:t>gerechtigkeyt</w:t>
      </w:r>
      <w:proofErr w:type="spellEnd"/>
      <w:r>
        <w:t xml:space="preserve"> willen/ </w:t>
      </w:r>
      <w:proofErr w:type="spellStart"/>
      <w:r>
        <w:lastRenderedPageBreak/>
        <w:t>nemlich</w:t>
      </w:r>
      <w:proofErr w:type="spellEnd"/>
      <w:r>
        <w:t xml:space="preserve">/ </w:t>
      </w:r>
      <w:proofErr w:type="spellStart"/>
      <w:r>
        <w:t>vns</w:t>
      </w:r>
      <w:proofErr w:type="spellEnd"/>
      <w:r>
        <w:t xml:space="preserve"> gerecht/ </w:t>
      </w:r>
      <w:proofErr w:type="spellStart"/>
      <w:r>
        <w:t>frumm</w:t>
      </w:r>
      <w:proofErr w:type="spellEnd"/>
      <w:r>
        <w:t xml:space="preserve">/ </w:t>
      </w:r>
      <w:proofErr w:type="spellStart"/>
      <w:r>
        <w:t>vnd</w:t>
      </w:r>
      <w:proofErr w:type="spellEnd"/>
      <w:r>
        <w:t xml:space="preserve"> selig zumachen/ </w:t>
      </w:r>
      <w:proofErr w:type="spellStart"/>
      <w:r>
        <w:t>Auff</w:t>
      </w:r>
      <w:proofErr w:type="spellEnd"/>
      <w:r>
        <w:t xml:space="preserve"> das/ so wir durch sein </w:t>
      </w:r>
      <w:proofErr w:type="spellStart"/>
      <w:r>
        <w:t>gnad</w:t>
      </w:r>
      <w:proofErr w:type="spellEnd"/>
      <w:r>
        <w:t xml:space="preserve"> gerecht gemacht/ erben </w:t>
      </w:r>
      <w:proofErr w:type="spellStart"/>
      <w:r>
        <w:t>weren</w:t>
      </w:r>
      <w:proofErr w:type="spellEnd"/>
      <w:r>
        <w:t xml:space="preserve"> nach der </w:t>
      </w:r>
      <w:proofErr w:type="spellStart"/>
      <w:r>
        <w:t>hoffnung</w:t>
      </w:r>
      <w:proofErr w:type="spellEnd"/>
      <w:r>
        <w:t xml:space="preserve"> des ewigen </w:t>
      </w:r>
      <w:proofErr w:type="spellStart"/>
      <w:r>
        <w:t>lebens</w:t>
      </w:r>
      <w:proofErr w:type="spellEnd"/>
      <w:r>
        <w:t xml:space="preserve">/ Rom. 4. Tit. 3. </w:t>
      </w:r>
    </w:p>
    <w:p w14:paraId="2F739BB3" w14:textId="77777777" w:rsidR="001247EE" w:rsidRDefault="001247EE" w:rsidP="001247EE">
      <w:pPr>
        <w:pStyle w:val="StandardWeb"/>
      </w:pPr>
      <w:proofErr w:type="spellStart"/>
      <w:r>
        <w:t>Solchs</w:t>
      </w:r>
      <w:proofErr w:type="spellEnd"/>
      <w:r>
        <w:t xml:space="preserve"> ist </w:t>
      </w:r>
      <w:proofErr w:type="spellStart"/>
      <w:r>
        <w:t>vns</w:t>
      </w:r>
      <w:proofErr w:type="spellEnd"/>
      <w:r>
        <w:t xml:space="preserve"> von </w:t>
      </w:r>
      <w:proofErr w:type="spellStart"/>
      <w:r>
        <w:t>Got</w:t>
      </w:r>
      <w:proofErr w:type="spellEnd"/>
      <w:r>
        <w:t xml:space="preserve"> dem </w:t>
      </w:r>
      <w:proofErr w:type="spellStart"/>
      <w:r>
        <w:t>vater</w:t>
      </w:r>
      <w:proofErr w:type="spellEnd"/>
      <w:r>
        <w:t xml:space="preserve"> im alten Testament </w:t>
      </w:r>
      <w:proofErr w:type="spellStart"/>
      <w:r>
        <w:t>anfencklich</w:t>
      </w:r>
      <w:proofErr w:type="spellEnd"/>
      <w:r>
        <w:t xml:space="preserve"> </w:t>
      </w:r>
      <w:proofErr w:type="spellStart"/>
      <w:r>
        <w:t>verheyssen</w:t>
      </w:r>
      <w:proofErr w:type="spellEnd"/>
      <w:r>
        <w:t xml:space="preserve"> </w:t>
      </w:r>
      <w:proofErr w:type="spellStart"/>
      <w:r>
        <w:t>vnd</w:t>
      </w:r>
      <w:proofErr w:type="spellEnd"/>
      <w:r>
        <w:t xml:space="preserve"> zu gesagt (Gen. 22. 2. Reg. 6.) Es ist durch Christum in der </w:t>
      </w:r>
      <w:proofErr w:type="spellStart"/>
      <w:r>
        <w:t>völle</w:t>
      </w:r>
      <w:proofErr w:type="spellEnd"/>
      <w:r>
        <w:t xml:space="preserve"> der </w:t>
      </w:r>
      <w:proofErr w:type="spellStart"/>
      <w:r>
        <w:t>zeyt</w:t>
      </w:r>
      <w:proofErr w:type="spellEnd"/>
      <w:r>
        <w:t xml:space="preserve"> </w:t>
      </w:r>
      <w:proofErr w:type="spellStart"/>
      <w:r>
        <w:t>außgericht</w:t>
      </w:r>
      <w:proofErr w:type="spellEnd"/>
      <w:r>
        <w:t xml:space="preserve"> </w:t>
      </w:r>
      <w:proofErr w:type="spellStart"/>
      <w:r>
        <w:t>vnd</w:t>
      </w:r>
      <w:proofErr w:type="spellEnd"/>
      <w:r>
        <w:t xml:space="preserve"> erworben/ es </w:t>
      </w:r>
      <w:proofErr w:type="spellStart"/>
      <w:r>
        <w:t>wirdt</w:t>
      </w:r>
      <w:proofErr w:type="spellEnd"/>
      <w:r>
        <w:t xml:space="preserve"> auch im </w:t>
      </w:r>
      <w:proofErr w:type="spellStart"/>
      <w:r>
        <w:t>Euangelio</w:t>
      </w:r>
      <w:proofErr w:type="spellEnd"/>
      <w:r>
        <w:t xml:space="preserve"> </w:t>
      </w:r>
      <w:proofErr w:type="spellStart"/>
      <w:r>
        <w:t>offenlich</w:t>
      </w:r>
      <w:proofErr w:type="spellEnd"/>
      <w:r>
        <w:t xml:space="preserve"> verkündet/ </w:t>
      </w:r>
      <w:proofErr w:type="spellStart"/>
      <w:r>
        <w:t>vnd</w:t>
      </w:r>
      <w:proofErr w:type="spellEnd"/>
      <w:r>
        <w:t xml:space="preserve"> durch den </w:t>
      </w:r>
      <w:proofErr w:type="spellStart"/>
      <w:r>
        <w:t>heyligen</w:t>
      </w:r>
      <w:proofErr w:type="spellEnd"/>
      <w:r>
        <w:t xml:space="preserve"> </w:t>
      </w:r>
      <w:proofErr w:type="spellStart"/>
      <w:r>
        <w:t>geyst</w:t>
      </w:r>
      <w:proofErr w:type="spellEnd"/>
      <w:r>
        <w:t xml:space="preserve"> </w:t>
      </w:r>
      <w:proofErr w:type="spellStart"/>
      <w:r>
        <w:t>außgeteylt</w:t>
      </w:r>
      <w:proofErr w:type="spellEnd"/>
      <w:r>
        <w:t xml:space="preserve"> </w:t>
      </w:r>
      <w:proofErr w:type="spellStart"/>
      <w:r>
        <w:t>vnd</w:t>
      </w:r>
      <w:proofErr w:type="spellEnd"/>
      <w:r>
        <w:t xml:space="preserve"> angelegt bey allen </w:t>
      </w:r>
      <w:proofErr w:type="spellStart"/>
      <w:r>
        <w:t>außerwelten</w:t>
      </w:r>
      <w:proofErr w:type="spellEnd"/>
      <w:r>
        <w:t xml:space="preserve"> </w:t>
      </w:r>
      <w:proofErr w:type="spellStart"/>
      <w:r>
        <w:t>glaubigen</w:t>
      </w:r>
      <w:proofErr w:type="spellEnd"/>
      <w:r>
        <w:t xml:space="preserve"> </w:t>
      </w:r>
      <w:proofErr w:type="spellStart"/>
      <w:r>
        <w:t>hertzen</w:t>
      </w:r>
      <w:proofErr w:type="spellEnd"/>
      <w:r>
        <w:t xml:space="preserve">. </w:t>
      </w:r>
    </w:p>
    <w:p w14:paraId="0128F68D" w14:textId="77777777" w:rsidR="001247EE" w:rsidRDefault="001247EE" w:rsidP="001247EE">
      <w:pPr>
        <w:pStyle w:val="StandardWeb"/>
      </w:pPr>
      <w:r>
        <w:t xml:space="preserve">Daher gehören nun die </w:t>
      </w:r>
      <w:proofErr w:type="spellStart"/>
      <w:r>
        <w:t>zwelff</w:t>
      </w:r>
      <w:proofErr w:type="spellEnd"/>
      <w:r>
        <w:t xml:space="preserve"> </w:t>
      </w:r>
      <w:proofErr w:type="spellStart"/>
      <w:r>
        <w:t>Artickel</w:t>
      </w:r>
      <w:proofErr w:type="spellEnd"/>
      <w:r>
        <w:t xml:space="preserve"> des </w:t>
      </w:r>
      <w:proofErr w:type="spellStart"/>
      <w:r>
        <w:t>gemeynen</w:t>
      </w:r>
      <w:proofErr w:type="spellEnd"/>
      <w:r>
        <w:t xml:space="preserve"> Christlichen </w:t>
      </w:r>
      <w:proofErr w:type="spellStart"/>
      <w:r>
        <w:t>glaubens</w:t>
      </w:r>
      <w:proofErr w:type="spellEnd"/>
      <w:r>
        <w:t xml:space="preserve">/ die muß man </w:t>
      </w:r>
      <w:proofErr w:type="spellStart"/>
      <w:r>
        <w:t>wol</w:t>
      </w:r>
      <w:proofErr w:type="spellEnd"/>
      <w:r>
        <w:t xml:space="preserve"> </w:t>
      </w:r>
      <w:proofErr w:type="spellStart"/>
      <w:r>
        <w:t>bedencken</w:t>
      </w:r>
      <w:proofErr w:type="spellEnd"/>
      <w:r>
        <w:t xml:space="preserve">/ auch in allen stücken recht </w:t>
      </w:r>
      <w:proofErr w:type="spellStart"/>
      <w:r>
        <w:t>versteen</w:t>
      </w:r>
      <w:proofErr w:type="spellEnd"/>
      <w:r>
        <w:t xml:space="preserve"> lernen/ </w:t>
      </w:r>
      <w:proofErr w:type="spellStart"/>
      <w:r>
        <w:t>vnd</w:t>
      </w:r>
      <w:proofErr w:type="spellEnd"/>
      <w:r>
        <w:t xml:space="preserve"> </w:t>
      </w:r>
      <w:proofErr w:type="spellStart"/>
      <w:r>
        <w:t>fürnemlich</w:t>
      </w:r>
      <w:proofErr w:type="spellEnd"/>
      <w:r>
        <w:t xml:space="preserve"> </w:t>
      </w:r>
      <w:proofErr w:type="spellStart"/>
      <w:r>
        <w:t>warumb</w:t>
      </w:r>
      <w:proofErr w:type="spellEnd"/>
      <w:r>
        <w:t xml:space="preserve"> Christus ins </w:t>
      </w:r>
      <w:proofErr w:type="spellStart"/>
      <w:r>
        <w:t>fleysch</w:t>
      </w:r>
      <w:proofErr w:type="spellEnd"/>
      <w:r>
        <w:t xml:space="preserve"> </w:t>
      </w:r>
      <w:proofErr w:type="spellStart"/>
      <w:r>
        <w:t>kummen</w:t>
      </w:r>
      <w:proofErr w:type="spellEnd"/>
      <w:r>
        <w:t xml:space="preserve">/ was der nutz </w:t>
      </w:r>
      <w:proofErr w:type="spellStart"/>
      <w:r>
        <w:t>vnd</w:t>
      </w:r>
      <w:proofErr w:type="spellEnd"/>
      <w:r>
        <w:t xml:space="preserve"> gebrauch des </w:t>
      </w:r>
      <w:proofErr w:type="spellStart"/>
      <w:r>
        <w:t>leydens</w:t>
      </w:r>
      <w:proofErr w:type="spellEnd"/>
      <w:r>
        <w:t xml:space="preserve"> </w:t>
      </w:r>
      <w:proofErr w:type="spellStart"/>
      <w:r>
        <w:t>vnd</w:t>
      </w:r>
      <w:proofErr w:type="spellEnd"/>
      <w:r>
        <w:t xml:space="preserve"> </w:t>
      </w:r>
      <w:proofErr w:type="spellStart"/>
      <w:r>
        <w:t>aufferstehung</w:t>
      </w:r>
      <w:proofErr w:type="spellEnd"/>
      <w:r>
        <w:t xml:space="preserve"> Christi sey/ wie wir armen </w:t>
      </w:r>
      <w:proofErr w:type="spellStart"/>
      <w:r>
        <w:t>sünder</w:t>
      </w:r>
      <w:proofErr w:type="spellEnd"/>
      <w:r>
        <w:t xml:space="preserve"> eben </w:t>
      </w:r>
      <w:proofErr w:type="spellStart"/>
      <w:r>
        <w:t>dise</w:t>
      </w:r>
      <w:proofErr w:type="spellEnd"/>
      <w:r>
        <w:t xml:space="preserve"> sein/ die wir Christum Jesum den </w:t>
      </w:r>
      <w:proofErr w:type="spellStart"/>
      <w:r>
        <w:t>sun</w:t>
      </w:r>
      <w:proofErr w:type="spellEnd"/>
      <w:r>
        <w:t xml:space="preserve"> Gottes durch </w:t>
      </w:r>
      <w:proofErr w:type="spellStart"/>
      <w:r>
        <w:t>vnsere</w:t>
      </w:r>
      <w:proofErr w:type="spellEnd"/>
      <w:r>
        <w:t xml:space="preserve"> </w:t>
      </w:r>
      <w:proofErr w:type="spellStart"/>
      <w:r>
        <w:t>sünd</w:t>
      </w:r>
      <w:proofErr w:type="spellEnd"/>
      <w:r>
        <w:t xml:space="preserve"> haben ans </w:t>
      </w:r>
      <w:proofErr w:type="spellStart"/>
      <w:r>
        <w:t>creütz</w:t>
      </w:r>
      <w:proofErr w:type="spellEnd"/>
      <w:r>
        <w:t xml:space="preserve"> </w:t>
      </w:r>
      <w:proofErr w:type="spellStart"/>
      <w:r>
        <w:t>vnd</w:t>
      </w:r>
      <w:proofErr w:type="spellEnd"/>
      <w:r>
        <w:t xml:space="preserve"> in den todt bracht/ wie er nun aller Christen </w:t>
      </w:r>
      <w:proofErr w:type="spellStart"/>
      <w:r>
        <w:t>anfang</w:t>
      </w:r>
      <w:proofErr w:type="spellEnd"/>
      <w:r>
        <w:t xml:space="preserve">/ Herr/ </w:t>
      </w:r>
      <w:proofErr w:type="spellStart"/>
      <w:r>
        <w:t>vnd</w:t>
      </w:r>
      <w:proofErr w:type="spellEnd"/>
      <w:r>
        <w:t xml:space="preserve"> </w:t>
      </w:r>
      <w:proofErr w:type="spellStart"/>
      <w:r>
        <w:t>haubt</w:t>
      </w:r>
      <w:proofErr w:type="spellEnd"/>
      <w:r>
        <w:t xml:space="preserve"> sey/ </w:t>
      </w:r>
      <w:proofErr w:type="spellStart"/>
      <w:r>
        <w:t>Dabey</w:t>
      </w:r>
      <w:proofErr w:type="spellEnd"/>
      <w:r>
        <w:t xml:space="preserve"> </w:t>
      </w:r>
      <w:proofErr w:type="spellStart"/>
      <w:r>
        <w:t>sol</w:t>
      </w:r>
      <w:proofErr w:type="spellEnd"/>
      <w:r>
        <w:t xml:space="preserve"> denn die </w:t>
      </w:r>
      <w:proofErr w:type="spellStart"/>
      <w:r>
        <w:t>vberschwencklich</w:t>
      </w:r>
      <w:proofErr w:type="spellEnd"/>
      <w:r>
        <w:t xml:space="preserve"> lieb ( welche all </w:t>
      </w:r>
      <w:proofErr w:type="spellStart"/>
      <w:r>
        <w:t>erkantnuß</w:t>
      </w:r>
      <w:proofErr w:type="spellEnd"/>
      <w:r>
        <w:t xml:space="preserve"> </w:t>
      </w:r>
      <w:proofErr w:type="spellStart"/>
      <w:r>
        <w:t>vbertrifft</w:t>
      </w:r>
      <w:proofErr w:type="spellEnd"/>
      <w:r>
        <w:t xml:space="preserve">) damit </w:t>
      </w:r>
      <w:proofErr w:type="spellStart"/>
      <w:r>
        <w:t>vns</w:t>
      </w:r>
      <w:proofErr w:type="spellEnd"/>
      <w:r>
        <w:t xml:space="preserve"> </w:t>
      </w:r>
      <w:proofErr w:type="spellStart"/>
      <w:r>
        <w:t>Got</w:t>
      </w:r>
      <w:proofErr w:type="spellEnd"/>
      <w:r>
        <w:t xml:space="preserve"> der </w:t>
      </w:r>
      <w:proofErr w:type="spellStart"/>
      <w:r>
        <w:t>vater</w:t>
      </w:r>
      <w:proofErr w:type="spellEnd"/>
      <w:r>
        <w:t xml:space="preserve"> </w:t>
      </w:r>
      <w:proofErr w:type="spellStart"/>
      <w:r>
        <w:t>vnd</w:t>
      </w:r>
      <w:proofErr w:type="spellEnd"/>
      <w:r>
        <w:t xml:space="preserve"> </w:t>
      </w:r>
      <w:proofErr w:type="spellStart"/>
      <w:r>
        <w:t>vnser</w:t>
      </w:r>
      <w:proofErr w:type="spellEnd"/>
      <w:r>
        <w:t xml:space="preserve"> lieber Herr Christus geliebet/ </w:t>
      </w:r>
      <w:proofErr w:type="spellStart"/>
      <w:r>
        <w:t>wol</w:t>
      </w:r>
      <w:proofErr w:type="spellEnd"/>
      <w:r>
        <w:t xml:space="preserve"> </w:t>
      </w:r>
      <w:proofErr w:type="spellStart"/>
      <w:r>
        <w:t>vnd</w:t>
      </w:r>
      <w:proofErr w:type="spellEnd"/>
      <w:r>
        <w:t xml:space="preserve"> </w:t>
      </w:r>
      <w:proofErr w:type="spellStart"/>
      <w:r>
        <w:t>offt</w:t>
      </w:r>
      <w:proofErr w:type="spellEnd"/>
      <w:r>
        <w:t xml:space="preserve"> </w:t>
      </w:r>
      <w:proofErr w:type="spellStart"/>
      <w:r>
        <w:t>betracht</w:t>
      </w:r>
      <w:proofErr w:type="spellEnd"/>
      <w:r>
        <w:t xml:space="preserve"> werden/ dann </w:t>
      </w:r>
      <w:proofErr w:type="spellStart"/>
      <w:r>
        <w:t>Got</w:t>
      </w:r>
      <w:proofErr w:type="spellEnd"/>
      <w:r>
        <w:t xml:space="preserve"> ist </w:t>
      </w:r>
      <w:proofErr w:type="spellStart"/>
      <w:r>
        <w:t>darumb</w:t>
      </w:r>
      <w:proofErr w:type="spellEnd"/>
      <w:r>
        <w:t xml:space="preserve"> (in </w:t>
      </w:r>
      <w:proofErr w:type="spellStart"/>
      <w:r>
        <w:t>disem</w:t>
      </w:r>
      <w:proofErr w:type="spellEnd"/>
      <w:r>
        <w:t xml:space="preserve"> </w:t>
      </w:r>
      <w:proofErr w:type="spellStart"/>
      <w:r>
        <w:t>iamertal</w:t>
      </w:r>
      <w:proofErr w:type="spellEnd"/>
      <w:r>
        <w:t xml:space="preserve">) des </w:t>
      </w:r>
      <w:proofErr w:type="spellStart"/>
      <w:r>
        <w:t>menschen</w:t>
      </w:r>
      <w:proofErr w:type="spellEnd"/>
      <w:r>
        <w:t xml:space="preserve"> </w:t>
      </w:r>
      <w:proofErr w:type="spellStart"/>
      <w:r>
        <w:t>kindt</w:t>
      </w:r>
      <w:proofErr w:type="spellEnd"/>
      <w:r>
        <w:t xml:space="preserve"> worden/ </w:t>
      </w:r>
      <w:proofErr w:type="spellStart"/>
      <w:r>
        <w:t>auff</w:t>
      </w:r>
      <w:proofErr w:type="spellEnd"/>
      <w:r>
        <w:t xml:space="preserve"> das die </w:t>
      </w:r>
      <w:proofErr w:type="spellStart"/>
      <w:r>
        <w:t>sündthafftigen</w:t>
      </w:r>
      <w:proofErr w:type="spellEnd"/>
      <w:r>
        <w:t xml:space="preserve"> </w:t>
      </w:r>
      <w:proofErr w:type="spellStart"/>
      <w:r>
        <w:t>menschen</w:t>
      </w:r>
      <w:proofErr w:type="spellEnd"/>
      <w:r>
        <w:t xml:space="preserve">/ </w:t>
      </w:r>
      <w:proofErr w:type="spellStart"/>
      <w:r>
        <w:t>kinder</w:t>
      </w:r>
      <w:proofErr w:type="spellEnd"/>
      <w:r>
        <w:t xml:space="preserve"> Gottes wurden/ wie Augustinus sagt. </w:t>
      </w:r>
    </w:p>
    <w:p w14:paraId="1B872E81" w14:textId="77777777" w:rsidR="001247EE" w:rsidRDefault="001247EE" w:rsidP="001247EE">
      <w:pPr>
        <w:pStyle w:val="StandardWeb"/>
      </w:pPr>
      <w:r>
        <w:t>Frag.</w:t>
      </w:r>
      <w:r>
        <w:br/>
      </w:r>
      <w:r>
        <w:rPr>
          <w:rStyle w:val="Fett"/>
          <w:rFonts w:eastAsiaTheme="majorEastAsia"/>
        </w:rPr>
        <w:t xml:space="preserve">Wo her </w:t>
      </w:r>
      <w:proofErr w:type="spellStart"/>
      <w:r>
        <w:rPr>
          <w:rStyle w:val="Fett"/>
          <w:rFonts w:eastAsiaTheme="majorEastAsia"/>
        </w:rPr>
        <w:t>kumbst</w:t>
      </w:r>
      <w:proofErr w:type="spellEnd"/>
      <w:r>
        <w:rPr>
          <w:rStyle w:val="Fett"/>
          <w:rFonts w:eastAsiaTheme="majorEastAsia"/>
        </w:rPr>
        <w:t xml:space="preserve"> das wir </w:t>
      </w:r>
      <w:proofErr w:type="spellStart"/>
      <w:r>
        <w:rPr>
          <w:rStyle w:val="Fett"/>
          <w:rFonts w:eastAsiaTheme="majorEastAsia"/>
        </w:rPr>
        <w:t>sünder</w:t>
      </w:r>
      <w:proofErr w:type="spellEnd"/>
      <w:r>
        <w:rPr>
          <w:rStyle w:val="Fett"/>
          <w:rFonts w:eastAsiaTheme="majorEastAsia"/>
        </w:rPr>
        <w:t xml:space="preserve"> sein?</w:t>
      </w:r>
      <w:r>
        <w:br/>
        <w:t xml:space="preserve">Antwort. Es </w:t>
      </w:r>
      <w:proofErr w:type="spellStart"/>
      <w:r>
        <w:t>kumbt</w:t>
      </w:r>
      <w:proofErr w:type="spellEnd"/>
      <w:r>
        <w:t xml:space="preserve"> </w:t>
      </w:r>
      <w:proofErr w:type="spellStart"/>
      <w:r>
        <w:t>vrsprüncklich</w:t>
      </w:r>
      <w:proofErr w:type="spellEnd"/>
      <w:r>
        <w:t xml:space="preserve"> von der schuld </w:t>
      </w:r>
      <w:proofErr w:type="spellStart"/>
      <w:r>
        <w:t>vnd</w:t>
      </w:r>
      <w:proofErr w:type="spellEnd"/>
      <w:r>
        <w:t xml:space="preserve"> </w:t>
      </w:r>
      <w:proofErr w:type="spellStart"/>
      <w:r>
        <w:t>vbertrettung</w:t>
      </w:r>
      <w:proofErr w:type="spellEnd"/>
      <w:r>
        <w:t xml:space="preserve"> </w:t>
      </w:r>
      <w:proofErr w:type="spellStart"/>
      <w:r>
        <w:t>vnsers</w:t>
      </w:r>
      <w:proofErr w:type="spellEnd"/>
      <w:r>
        <w:t xml:space="preserve"> </w:t>
      </w:r>
      <w:proofErr w:type="spellStart"/>
      <w:r>
        <w:t>Erbuaters</w:t>
      </w:r>
      <w:proofErr w:type="spellEnd"/>
      <w:r>
        <w:t xml:space="preserve"> des Adams/ dann als der selbig nach dem </w:t>
      </w:r>
      <w:proofErr w:type="spellStart"/>
      <w:r>
        <w:t>werck</w:t>
      </w:r>
      <w:proofErr w:type="spellEnd"/>
      <w:r>
        <w:t xml:space="preserve"> der </w:t>
      </w:r>
      <w:proofErr w:type="spellStart"/>
      <w:r>
        <w:t>schöpffung</w:t>
      </w:r>
      <w:proofErr w:type="spellEnd"/>
      <w:r>
        <w:t xml:space="preserve"> (wie </w:t>
      </w:r>
      <w:proofErr w:type="spellStart"/>
      <w:r>
        <w:t>jn</w:t>
      </w:r>
      <w:proofErr w:type="spellEnd"/>
      <w:r>
        <w:t xml:space="preserve"> dann </w:t>
      </w:r>
      <w:proofErr w:type="spellStart"/>
      <w:r>
        <w:t>Got</w:t>
      </w:r>
      <w:proofErr w:type="spellEnd"/>
      <w:r>
        <w:t xml:space="preserve"> </w:t>
      </w:r>
      <w:proofErr w:type="spellStart"/>
      <w:r>
        <w:t>wol</w:t>
      </w:r>
      <w:proofErr w:type="spellEnd"/>
      <w:r>
        <w:t xml:space="preserve"> </w:t>
      </w:r>
      <w:proofErr w:type="spellStart"/>
      <w:r>
        <w:t>vnd</w:t>
      </w:r>
      <w:proofErr w:type="spellEnd"/>
      <w:r>
        <w:t xml:space="preserve"> </w:t>
      </w:r>
      <w:proofErr w:type="spellStart"/>
      <w:r>
        <w:t>auffrichtig</w:t>
      </w:r>
      <w:proofErr w:type="spellEnd"/>
      <w:r>
        <w:t xml:space="preserve"> geschaffen) nicht im gehorsam Gottes ist bestanden/ </w:t>
      </w:r>
      <w:proofErr w:type="spellStart"/>
      <w:r>
        <w:t>Sonder</w:t>
      </w:r>
      <w:proofErr w:type="spellEnd"/>
      <w:r>
        <w:t xml:space="preserve"> in die </w:t>
      </w:r>
      <w:proofErr w:type="spellStart"/>
      <w:r>
        <w:t>sündt</w:t>
      </w:r>
      <w:proofErr w:type="spellEnd"/>
      <w:r>
        <w:t xml:space="preserve"> vom willen Gottes abgefallen/ </w:t>
      </w:r>
      <w:proofErr w:type="spellStart"/>
      <w:r>
        <w:t>vnd</w:t>
      </w:r>
      <w:proofErr w:type="spellEnd"/>
      <w:r>
        <w:t xml:space="preserve"> durch die </w:t>
      </w:r>
      <w:proofErr w:type="spellStart"/>
      <w:r>
        <w:t>sündt</w:t>
      </w:r>
      <w:proofErr w:type="spellEnd"/>
      <w:r>
        <w:t xml:space="preserve"> </w:t>
      </w:r>
      <w:proofErr w:type="spellStart"/>
      <w:r>
        <w:t>istin</w:t>
      </w:r>
      <w:proofErr w:type="spellEnd"/>
      <w:r>
        <w:t xml:space="preserve"> todt </w:t>
      </w:r>
      <w:proofErr w:type="spellStart"/>
      <w:r>
        <w:t>kummen</w:t>
      </w:r>
      <w:proofErr w:type="spellEnd"/>
      <w:r>
        <w:t xml:space="preserve">/ hat er alle seine </w:t>
      </w:r>
      <w:proofErr w:type="spellStart"/>
      <w:r>
        <w:t>kinder</w:t>
      </w:r>
      <w:proofErr w:type="spellEnd"/>
      <w:r>
        <w:t xml:space="preserve"> </w:t>
      </w:r>
      <w:proofErr w:type="spellStart"/>
      <w:r>
        <w:t>vnd</w:t>
      </w:r>
      <w:proofErr w:type="spellEnd"/>
      <w:r>
        <w:t xml:space="preserve"> </w:t>
      </w:r>
      <w:proofErr w:type="spellStart"/>
      <w:r>
        <w:t>nachkümlingen</w:t>
      </w:r>
      <w:proofErr w:type="spellEnd"/>
      <w:r>
        <w:t xml:space="preserve">/ das ist/ alles menschlich </w:t>
      </w:r>
      <w:proofErr w:type="spellStart"/>
      <w:r>
        <w:t>geschlecht</w:t>
      </w:r>
      <w:proofErr w:type="spellEnd"/>
      <w:r>
        <w:t xml:space="preserve"> verderbt </w:t>
      </w:r>
      <w:proofErr w:type="spellStart"/>
      <w:r>
        <w:t>vnd</w:t>
      </w:r>
      <w:proofErr w:type="spellEnd"/>
      <w:r>
        <w:t xml:space="preserve"> </w:t>
      </w:r>
      <w:proofErr w:type="spellStart"/>
      <w:r>
        <w:t>hinnach</w:t>
      </w:r>
      <w:proofErr w:type="spellEnd"/>
      <w:r>
        <w:t xml:space="preserve"> gezogen/ Also/ das wir nun alle </w:t>
      </w:r>
      <w:proofErr w:type="spellStart"/>
      <w:r>
        <w:t>sampt</w:t>
      </w:r>
      <w:proofErr w:type="spellEnd"/>
      <w:r>
        <w:t xml:space="preserve"> in </w:t>
      </w:r>
      <w:proofErr w:type="spellStart"/>
      <w:r>
        <w:t>sünden</w:t>
      </w:r>
      <w:proofErr w:type="spellEnd"/>
      <w:r>
        <w:t xml:space="preserve"> empfangen </w:t>
      </w:r>
      <w:proofErr w:type="spellStart"/>
      <w:r>
        <w:t>vnd</w:t>
      </w:r>
      <w:proofErr w:type="spellEnd"/>
      <w:r>
        <w:t xml:space="preserve"> </w:t>
      </w:r>
      <w:proofErr w:type="spellStart"/>
      <w:r>
        <w:t>geborn</w:t>
      </w:r>
      <w:proofErr w:type="spellEnd"/>
      <w:r>
        <w:t xml:space="preserve"> werden/ </w:t>
      </w:r>
      <w:proofErr w:type="spellStart"/>
      <w:r>
        <w:t>Psal</w:t>
      </w:r>
      <w:proofErr w:type="spellEnd"/>
      <w:r>
        <w:t xml:space="preserve">. 51. </w:t>
      </w:r>
      <w:proofErr w:type="spellStart"/>
      <w:r>
        <w:t>vnd</w:t>
      </w:r>
      <w:proofErr w:type="spellEnd"/>
      <w:r>
        <w:t xml:space="preserve"> von </w:t>
      </w:r>
      <w:proofErr w:type="spellStart"/>
      <w:r>
        <w:t>natur</w:t>
      </w:r>
      <w:proofErr w:type="spellEnd"/>
      <w:r>
        <w:t xml:space="preserve"> </w:t>
      </w:r>
      <w:proofErr w:type="spellStart"/>
      <w:r>
        <w:t>kinder</w:t>
      </w:r>
      <w:proofErr w:type="spellEnd"/>
      <w:r>
        <w:t xml:space="preserve"> des </w:t>
      </w:r>
      <w:proofErr w:type="spellStart"/>
      <w:r>
        <w:t>zorns</w:t>
      </w:r>
      <w:proofErr w:type="spellEnd"/>
      <w:r>
        <w:t xml:space="preserve"> sein/ wie Paulus sagt/ </w:t>
      </w:r>
      <w:proofErr w:type="spellStart"/>
      <w:r>
        <w:t>Epheß</w:t>
      </w:r>
      <w:proofErr w:type="spellEnd"/>
      <w:r>
        <w:t xml:space="preserve">. 2. Dann was </w:t>
      </w:r>
      <w:proofErr w:type="spellStart"/>
      <w:r>
        <w:t>auß</w:t>
      </w:r>
      <w:proofErr w:type="spellEnd"/>
      <w:r>
        <w:t xml:space="preserve"> </w:t>
      </w:r>
      <w:proofErr w:type="spellStart"/>
      <w:r>
        <w:t>fleysch</w:t>
      </w:r>
      <w:proofErr w:type="spellEnd"/>
      <w:r>
        <w:t xml:space="preserve"> </w:t>
      </w:r>
      <w:proofErr w:type="spellStart"/>
      <w:r>
        <w:t>geborn</w:t>
      </w:r>
      <w:proofErr w:type="spellEnd"/>
      <w:r>
        <w:t xml:space="preserve"> </w:t>
      </w:r>
      <w:proofErr w:type="spellStart"/>
      <w:r>
        <w:t>wirdt</w:t>
      </w:r>
      <w:proofErr w:type="spellEnd"/>
      <w:r>
        <w:t xml:space="preserve">/ das ist </w:t>
      </w:r>
      <w:proofErr w:type="spellStart"/>
      <w:r>
        <w:t>fleysch</w:t>
      </w:r>
      <w:proofErr w:type="spellEnd"/>
      <w:r>
        <w:t xml:space="preserve">/ Johannis. 3. So </w:t>
      </w:r>
      <w:proofErr w:type="spellStart"/>
      <w:r>
        <w:t>kan</w:t>
      </w:r>
      <w:proofErr w:type="spellEnd"/>
      <w:r>
        <w:t xml:space="preserve"> ein </w:t>
      </w:r>
      <w:proofErr w:type="spellStart"/>
      <w:r>
        <w:t>vermaledeyte</w:t>
      </w:r>
      <w:proofErr w:type="spellEnd"/>
      <w:r>
        <w:t xml:space="preserve"> </w:t>
      </w:r>
      <w:proofErr w:type="spellStart"/>
      <w:r>
        <w:t>erd</w:t>
      </w:r>
      <w:proofErr w:type="spellEnd"/>
      <w:r>
        <w:t xml:space="preserve">/ (als der Adam war) nichts dann </w:t>
      </w:r>
      <w:proofErr w:type="spellStart"/>
      <w:r>
        <w:t>dörner</w:t>
      </w:r>
      <w:proofErr w:type="spellEnd"/>
      <w:r>
        <w:t xml:space="preserve"> </w:t>
      </w:r>
      <w:proofErr w:type="spellStart"/>
      <w:r>
        <w:t>vnd</w:t>
      </w:r>
      <w:proofErr w:type="spellEnd"/>
      <w:r>
        <w:t xml:space="preserve"> </w:t>
      </w:r>
      <w:proofErr w:type="spellStart"/>
      <w:r>
        <w:t>distel</w:t>
      </w:r>
      <w:proofErr w:type="spellEnd"/>
      <w:r>
        <w:t xml:space="preserve"> von sich geben/ </w:t>
      </w:r>
      <w:proofErr w:type="spellStart"/>
      <w:r>
        <w:t>vnd</w:t>
      </w:r>
      <w:proofErr w:type="spellEnd"/>
      <w:r>
        <w:t xml:space="preserve"> ein </w:t>
      </w:r>
      <w:proofErr w:type="spellStart"/>
      <w:r>
        <w:t>sündtlicher</w:t>
      </w:r>
      <w:proofErr w:type="spellEnd"/>
      <w:r>
        <w:t xml:space="preserve"> </w:t>
      </w:r>
      <w:proofErr w:type="spellStart"/>
      <w:r>
        <w:t>mensch</w:t>
      </w:r>
      <w:proofErr w:type="spellEnd"/>
      <w:r>
        <w:t xml:space="preserve"> nichts anders dann seines gleichen </w:t>
      </w:r>
      <w:proofErr w:type="spellStart"/>
      <w:r>
        <w:t>geberen</w:t>
      </w:r>
      <w:proofErr w:type="spellEnd"/>
      <w:r>
        <w:t xml:space="preserve">/ Genesis. 5. </w:t>
      </w:r>
    </w:p>
    <w:p w14:paraId="2C0FD5F2" w14:textId="77777777" w:rsidR="001247EE" w:rsidRDefault="001247EE" w:rsidP="001247EE">
      <w:pPr>
        <w:pStyle w:val="StandardWeb"/>
      </w:pPr>
      <w:r>
        <w:t xml:space="preserve">Summa/ Es ist der </w:t>
      </w:r>
      <w:proofErr w:type="spellStart"/>
      <w:r>
        <w:t>gantze</w:t>
      </w:r>
      <w:proofErr w:type="spellEnd"/>
      <w:r>
        <w:t xml:space="preserve"> natürliche </w:t>
      </w:r>
      <w:proofErr w:type="spellStart"/>
      <w:r>
        <w:t>mensch</w:t>
      </w:r>
      <w:proofErr w:type="spellEnd"/>
      <w:r>
        <w:t xml:space="preserve">/ in Adam/ </w:t>
      </w:r>
      <w:proofErr w:type="spellStart"/>
      <w:r>
        <w:t>auß</w:t>
      </w:r>
      <w:proofErr w:type="spellEnd"/>
      <w:r>
        <w:t xml:space="preserve"> der </w:t>
      </w:r>
      <w:proofErr w:type="spellStart"/>
      <w:r>
        <w:t>ordnung</w:t>
      </w:r>
      <w:proofErr w:type="spellEnd"/>
      <w:r>
        <w:t xml:space="preserve"> Gottes abgefallen/ gestorben </w:t>
      </w:r>
      <w:proofErr w:type="spellStart"/>
      <w:r>
        <w:t>vnd</w:t>
      </w:r>
      <w:proofErr w:type="spellEnd"/>
      <w:r>
        <w:t xml:space="preserve"> verdorben/ seiner ersten </w:t>
      </w:r>
      <w:proofErr w:type="spellStart"/>
      <w:r>
        <w:t>geburt</w:t>
      </w:r>
      <w:proofErr w:type="spellEnd"/>
      <w:r>
        <w:t xml:space="preserve"> halben/ wie solches in der </w:t>
      </w:r>
      <w:proofErr w:type="spellStart"/>
      <w:r>
        <w:t>heyligen</w:t>
      </w:r>
      <w:proofErr w:type="spellEnd"/>
      <w:r>
        <w:t xml:space="preserve"> </w:t>
      </w:r>
      <w:proofErr w:type="spellStart"/>
      <w:r>
        <w:t>schrifft</w:t>
      </w:r>
      <w:proofErr w:type="spellEnd"/>
      <w:r>
        <w:t xml:space="preserve">/ </w:t>
      </w:r>
      <w:proofErr w:type="spellStart"/>
      <w:r>
        <w:t>beyde</w:t>
      </w:r>
      <w:proofErr w:type="spellEnd"/>
      <w:r>
        <w:t xml:space="preserve"> des alten </w:t>
      </w:r>
      <w:proofErr w:type="spellStart"/>
      <w:r>
        <w:t>vnd</w:t>
      </w:r>
      <w:proofErr w:type="spellEnd"/>
      <w:r>
        <w:t xml:space="preserve"> </w:t>
      </w:r>
      <w:proofErr w:type="spellStart"/>
      <w:r>
        <w:t>newen</w:t>
      </w:r>
      <w:proofErr w:type="spellEnd"/>
      <w:r>
        <w:t xml:space="preserve"> Testaments genügsam </w:t>
      </w:r>
      <w:proofErr w:type="spellStart"/>
      <w:r>
        <w:t>wirdt</w:t>
      </w:r>
      <w:proofErr w:type="spellEnd"/>
      <w:r>
        <w:t xml:space="preserve"> </w:t>
      </w:r>
      <w:proofErr w:type="spellStart"/>
      <w:r>
        <w:t>bezeüget</w:t>
      </w:r>
      <w:proofErr w:type="spellEnd"/>
      <w:r>
        <w:t xml:space="preserve">/ sonderlich aber/ Rom. 5. 1. Cor. 15. Dann die </w:t>
      </w:r>
      <w:proofErr w:type="spellStart"/>
      <w:r>
        <w:t>geschrifft</w:t>
      </w:r>
      <w:proofErr w:type="spellEnd"/>
      <w:r>
        <w:t xml:space="preserve"> hat es alles </w:t>
      </w:r>
      <w:proofErr w:type="spellStart"/>
      <w:r>
        <w:t>vnter</w:t>
      </w:r>
      <w:proofErr w:type="spellEnd"/>
      <w:r>
        <w:t xml:space="preserve"> die </w:t>
      </w:r>
      <w:proofErr w:type="spellStart"/>
      <w:r>
        <w:t>sündt</w:t>
      </w:r>
      <w:proofErr w:type="spellEnd"/>
      <w:r>
        <w:t xml:space="preserve"> beschlossen/ </w:t>
      </w:r>
      <w:proofErr w:type="spellStart"/>
      <w:r>
        <w:t>auff</w:t>
      </w:r>
      <w:proofErr w:type="spellEnd"/>
      <w:r>
        <w:t xml:space="preserve"> das die </w:t>
      </w:r>
      <w:proofErr w:type="spellStart"/>
      <w:r>
        <w:t>verheyssung</w:t>
      </w:r>
      <w:proofErr w:type="spellEnd"/>
      <w:r>
        <w:t xml:space="preserve"> (des ewigen </w:t>
      </w:r>
      <w:proofErr w:type="spellStart"/>
      <w:r>
        <w:t>lebens</w:t>
      </w:r>
      <w:proofErr w:type="spellEnd"/>
      <w:r>
        <w:t xml:space="preserve">) </w:t>
      </w:r>
      <w:proofErr w:type="spellStart"/>
      <w:r>
        <w:t>auß</w:t>
      </w:r>
      <w:proofErr w:type="spellEnd"/>
      <w:r>
        <w:t xml:space="preserve"> dem glauben Jesu Christi/ denen die da glauben gegeben wurde/ Galat. 3. </w:t>
      </w:r>
    </w:p>
    <w:p w14:paraId="768F640A" w14:textId="77777777" w:rsidR="001247EE" w:rsidRDefault="001247EE" w:rsidP="001247EE">
      <w:pPr>
        <w:pStyle w:val="StandardWeb"/>
      </w:pPr>
      <w:proofErr w:type="spellStart"/>
      <w:r>
        <w:t>Allhieher</w:t>
      </w:r>
      <w:proofErr w:type="spellEnd"/>
      <w:r>
        <w:t xml:space="preserve"> gehört der recht gebrauch des </w:t>
      </w:r>
      <w:proofErr w:type="spellStart"/>
      <w:r>
        <w:t>gesetzes</w:t>
      </w:r>
      <w:proofErr w:type="spellEnd"/>
      <w:r>
        <w:t xml:space="preserve">/ </w:t>
      </w:r>
      <w:proofErr w:type="spellStart"/>
      <w:r>
        <w:t>vnd</w:t>
      </w:r>
      <w:proofErr w:type="spellEnd"/>
      <w:r>
        <w:t xml:space="preserve"> das </w:t>
      </w:r>
      <w:proofErr w:type="spellStart"/>
      <w:r>
        <w:t>erkantnuß</w:t>
      </w:r>
      <w:proofErr w:type="spellEnd"/>
      <w:r>
        <w:t xml:space="preserve"> der </w:t>
      </w:r>
      <w:proofErr w:type="spellStart"/>
      <w:r>
        <w:t>sündt</w:t>
      </w:r>
      <w:proofErr w:type="spellEnd"/>
      <w:r>
        <w:t xml:space="preserve">/ </w:t>
      </w:r>
      <w:proofErr w:type="spellStart"/>
      <w:r>
        <w:t>sampt</w:t>
      </w:r>
      <w:proofErr w:type="spellEnd"/>
      <w:r>
        <w:t xml:space="preserve"> </w:t>
      </w:r>
      <w:proofErr w:type="spellStart"/>
      <w:r>
        <w:t>jrer</w:t>
      </w:r>
      <w:proofErr w:type="spellEnd"/>
      <w:r>
        <w:t xml:space="preserve"> </w:t>
      </w:r>
      <w:proofErr w:type="spellStart"/>
      <w:r>
        <w:t>krefft</w:t>
      </w:r>
      <w:proofErr w:type="spellEnd"/>
      <w:r>
        <w:t xml:space="preserve"> </w:t>
      </w:r>
      <w:proofErr w:type="spellStart"/>
      <w:r>
        <w:t>vnd</w:t>
      </w:r>
      <w:proofErr w:type="spellEnd"/>
      <w:r>
        <w:t xml:space="preserve"> vermögen/ nicht allein/ so in </w:t>
      </w:r>
      <w:proofErr w:type="spellStart"/>
      <w:r>
        <w:t>eüsserlichen</w:t>
      </w:r>
      <w:proofErr w:type="spellEnd"/>
      <w:r>
        <w:t xml:space="preserve"> </w:t>
      </w:r>
      <w:proofErr w:type="spellStart"/>
      <w:r>
        <w:t>wercken</w:t>
      </w:r>
      <w:proofErr w:type="spellEnd"/>
      <w:r>
        <w:t xml:space="preserve"> verbracht werden/ sonder auch der innerlichen bösen </w:t>
      </w:r>
      <w:proofErr w:type="spellStart"/>
      <w:r>
        <w:t>begirden</w:t>
      </w:r>
      <w:proofErr w:type="spellEnd"/>
      <w:r>
        <w:t xml:space="preserve"> des menschlichen </w:t>
      </w:r>
      <w:proofErr w:type="spellStart"/>
      <w:r>
        <w:t>hertzens</w:t>
      </w:r>
      <w:proofErr w:type="spellEnd"/>
      <w:r>
        <w:t xml:space="preserve">/ </w:t>
      </w:r>
      <w:proofErr w:type="spellStart"/>
      <w:r>
        <w:t>vnd</w:t>
      </w:r>
      <w:proofErr w:type="spellEnd"/>
      <w:r>
        <w:t xml:space="preserve"> der </w:t>
      </w:r>
      <w:proofErr w:type="spellStart"/>
      <w:r>
        <w:t>gantzen</w:t>
      </w:r>
      <w:proofErr w:type="spellEnd"/>
      <w:r>
        <w:t xml:space="preserve"> </w:t>
      </w:r>
      <w:proofErr w:type="spellStart"/>
      <w:r>
        <w:t>art</w:t>
      </w:r>
      <w:proofErr w:type="spellEnd"/>
      <w:r>
        <w:t xml:space="preserve"> </w:t>
      </w:r>
      <w:proofErr w:type="spellStart"/>
      <w:r>
        <w:t>vnd</w:t>
      </w:r>
      <w:proofErr w:type="spellEnd"/>
      <w:r>
        <w:t xml:space="preserve"> </w:t>
      </w:r>
      <w:proofErr w:type="spellStart"/>
      <w:r>
        <w:t>natur</w:t>
      </w:r>
      <w:proofErr w:type="spellEnd"/>
      <w:r>
        <w:t xml:space="preserve"> </w:t>
      </w:r>
      <w:proofErr w:type="spellStart"/>
      <w:r>
        <w:t>vnsers</w:t>
      </w:r>
      <w:proofErr w:type="spellEnd"/>
      <w:r>
        <w:t xml:space="preserve"> alten </w:t>
      </w:r>
      <w:proofErr w:type="spellStart"/>
      <w:r>
        <w:t>vergifften</w:t>
      </w:r>
      <w:proofErr w:type="spellEnd"/>
      <w:r>
        <w:t xml:space="preserve"> </w:t>
      </w:r>
      <w:proofErr w:type="spellStart"/>
      <w:r>
        <w:t>fleysches</w:t>
      </w:r>
      <w:proofErr w:type="spellEnd"/>
      <w:r>
        <w:t xml:space="preserve">/ </w:t>
      </w:r>
      <w:proofErr w:type="spellStart"/>
      <w:r>
        <w:t>darinn</w:t>
      </w:r>
      <w:proofErr w:type="spellEnd"/>
      <w:r>
        <w:t xml:space="preserve">/ wie Paulus sagt/ nichts </w:t>
      </w:r>
      <w:proofErr w:type="spellStart"/>
      <w:r>
        <w:t>guts</w:t>
      </w:r>
      <w:proofErr w:type="spellEnd"/>
      <w:r>
        <w:t xml:space="preserve"> </w:t>
      </w:r>
      <w:proofErr w:type="spellStart"/>
      <w:r>
        <w:t>wonet</w:t>
      </w:r>
      <w:proofErr w:type="spellEnd"/>
      <w:r>
        <w:t xml:space="preserve">/ Ro. 7. Psal. 38. Dann das menschliche </w:t>
      </w:r>
      <w:proofErr w:type="spellStart"/>
      <w:r>
        <w:t>hertz</w:t>
      </w:r>
      <w:proofErr w:type="spellEnd"/>
      <w:r>
        <w:t xml:space="preserve"> ist </w:t>
      </w:r>
      <w:proofErr w:type="spellStart"/>
      <w:r>
        <w:t>böß</w:t>
      </w:r>
      <w:proofErr w:type="spellEnd"/>
      <w:r>
        <w:t xml:space="preserve"> von </w:t>
      </w:r>
      <w:proofErr w:type="spellStart"/>
      <w:r>
        <w:t>jugent</w:t>
      </w:r>
      <w:proofErr w:type="spellEnd"/>
      <w:r>
        <w:t xml:space="preserve"> </w:t>
      </w:r>
      <w:proofErr w:type="spellStart"/>
      <w:r>
        <w:t>auff</w:t>
      </w:r>
      <w:proofErr w:type="spellEnd"/>
      <w:r>
        <w:t xml:space="preserve"> </w:t>
      </w:r>
      <w:proofErr w:type="spellStart"/>
      <w:r>
        <w:t>Gen.8</w:t>
      </w:r>
      <w:proofErr w:type="spellEnd"/>
      <w:r>
        <w:t xml:space="preserve">. </w:t>
      </w:r>
      <w:proofErr w:type="spellStart"/>
      <w:r>
        <w:t>Vnd</w:t>
      </w:r>
      <w:proofErr w:type="spellEnd"/>
      <w:r>
        <w:t xml:space="preserve"> </w:t>
      </w:r>
      <w:proofErr w:type="spellStart"/>
      <w:r>
        <w:t>auß</w:t>
      </w:r>
      <w:proofErr w:type="spellEnd"/>
      <w:r>
        <w:t xml:space="preserve"> dem </w:t>
      </w:r>
      <w:proofErr w:type="spellStart"/>
      <w:r>
        <w:t>hertzen</w:t>
      </w:r>
      <w:proofErr w:type="spellEnd"/>
      <w:r>
        <w:t xml:space="preserve"> </w:t>
      </w:r>
      <w:proofErr w:type="spellStart"/>
      <w:r>
        <w:t>kummen</w:t>
      </w:r>
      <w:proofErr w:type="spellEnd"/>
      <w:r>
        <w:t xml:space="preserve"> arge </w:t>
      </w:r>
      <w:proofErr w:type="spellStart"/>
      <w:r>
        <w:t>gedancken</w:t>
      </w:r>
      <w:proofErr w:type="spellEnd"/>
      <w:r>
        <w:t xml:space="preserve">/ </w:t>
      </w:r>
      <w:proofErr w:type="spellStart"/>
      <w:r>
        <w:t>mord</w:t>
      </w:r>
      <w:proofErr w:type="spellEnd"/>
      <w:r>
        <w:t xml:space="preserve">/ </w:t>
      </w:r>
      <w:proofErr w:type="spellStart"/>
      <w:r>
        <w:t>Eebruch</w:t>
      </w:r>
      <w:proofErr w:type="spellEnd"/>
      <w:r>
        <w:t xml:space="preserve">/ </w:t>
      </w:r>
      <w:proofErr w:type="spellStart"/>
      <w:r>
        <w:t>hürerey</w:t>
      </w:r>
      <w:proofErr w:type="spellEnd"/>
      <w:r>
        <w:t xml:space="preserve">/ </w:t>
      </w:r>
      <w:proofErr w:type="spellStart"/>
      <w:r>
        <w:t>dieberey</w:t>
      </w:r>
      <w:proofErr w:type="spellEnd"/>
      <w:r>
        <w:t xml:space="preserve">/ falsche </w:t>
      </w:r>
      <w:proofErr w:type="spellStart"/>
      <w:r>
        <w:t>zeügnuß</w:t>
      </w:r>
      <w:proofErr w:type="spellEnd"/>
      <w:r>
        <w:t xml:space="preserve">/ </w:t>
      </w:r>
      <w:proofErr w:type="spellStart"/>
      <w:r>
        <w:t>lesterung</w:t>
      </w:r>
      <w:proofErr w:type="spellEnd"/>
      <w:r>
        <w:t xml:space="preserve"> Math. 15. welches aber alles </w:t>
      </w:r>
      <w:proofErr w:type="spellStart"/>
      <w:r>
        <w:t>sampt</w:t>
      </w:r>
      <w:proofErr w:type="spellEnd"/>
      <w:r>
        <w:t xml:space="preserve"> dem </w:t>
      </w:r>
      <w:proofErr w:type="spellStart"/>
      <w:r>
        <w:t>safft</w:t>
      </w:r>
      <w:proofErr w:type="spellEnd"/>
      <w:r>
        <w:t xml:space="preserve"> </w:t>
      </w:r>
      <w:proofErr w:type="spellStart"/>
      <w:r>
        <w:t>vnd</w:t>
      </w:r>
      <w:proofErr w:type="spellEnd"/>
      <w:r>
        <w:t xml:space="preserve"> </w:t>
      </w:r>
      <w:proofErr w:type="spellStart"/>
      <w:r>
        <w:t>wurtzel</w:t>
      </w:r>
      <w:proofErr w:type="spellEnd"/>
      <w:r>
        <w:t xml:space="preserve">/ nichts anders ist dann ein </w:t>
      </w:r>
      <w:proofErr w:type="spellStart"/>
      <w:r>
        <w:t>grewel</w:t>
      </w:r>
      <w:proofErr w:type="spellEnd"/>
      <w:r>
        <w:t xml:space="preserve"> vor den </w:t>
      </w:r>
      <w:proofErr w:type="spellStart"/>
      <w:r>
        <w:t>augen</w:t>
      </w:r>
      <w:proofErr w:type="spellEnd"/>
      <w:r>
        <w:t xml:space="preserve"> Gottes. </w:t>
      </w:r>
    </w:p>
    <w:p w14:paraId="75FDC1E3" w14:textId="77777777" w:rsidR="001247EE" w:rsidRDefault="001247EE" w:rsidP="001247EE">
      <w:pPr>
        <w:pStyle w:val="StandardWeb"/>
      </w:pPr>
      <w:r>
        <w:t>Frag.</w:t>
      </w:r>
      <w:r>
        <w:br/>
      </w:r>
      <w:r>
        <w:rPr>
          <w:rStyle w:val="Fett"/>
          <w:rFonts w:eastAsiaTheme="majorEastAsia"/>
        </w:rPr>
        <w:t xml:space="preserve">Wie möcht ich dann von solchem </w:t>
      </w:r>
      <w:proofErr w:type="spellStart"/>
      <w:r>
        <w:rPr>
          <w:rStyle w:val="Fett"/>
          <w:rFonts w:eastAsiaTheme="majorEastAsia"/>
        </w:rPr>
        <w:t>schedlichen</w:t>
      </w:r>
      <w:proofErr w:type="spellEnd"/>
      <w:r>
        <w:rPr>
          <w:rStyle w:val="Fett"/>
          <w:rFonts w:eastAsiaTheme="majorEastAsia"/>
        </w:rPr>
        <w:t xml:space="preserve"> </w:t>
      </w:r>
      <w:proofErr w:type="spellStart"/>
      <w:r>
        <w:rPr>
          <w:rStyle w:val="Fett"/>
          <w:rFonts w:eastAsiaTheme="majorEastAsia"/>
        </w:rPr>
        <w:t>vbel</w:t>
      </w:r>
      <w:proofErr w:type="spellEnd"/>
      <w:r>
        <w:rPr>
          <w:rStyle w:val="Fett"/>
          <w:rFonts w:eastAsiaTheme="majorEastAsia"/>
        </w:rPr>
        <w:t xml:space="preserve">/ </w:t>
      </w:r>
      <w:proofErr w:type="spellStart"/>
      <w:r>
        <w:rPr>
          <w:rStyle w:val="Fett"/>
          <w:rFonts w:eastAsiaTheme="majorEastAsia"/>
        </w:rPr>
        <w:t>sünde</w:t>
      </w:r>
      <w:proofErr w:type="spellEnd"/>
      <w:r>
        <w:rPr>
          <w:rStyle w:val="Fett"/>
          <w:rFonts w:eastAsiaTheme="majorEastAsia"/>
        </w:rPr>
        <w:t xml:space="preserve">/ </w:t>
      </w:r>
      <w:proofErr w:type="spellStart"/>
      <w:r>
        <w:rPr>
          <w:rStyle w:val="Fett"/>
          <w:rFonts w:eastAsiaTheme="majorEastAsia"/>
        </w:rPr>
        <w:t>ellend</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verdamnuß</w:t>
      </w:r>
      <w:proofErr w:type="spellEnd"/>
      <w:r>
        <w:rPr>
          <w:rStyle w:val="Fett"/>
          <w:rFonts w:eastAsiaTheme="majorEastAsia"/>
        </w:rPr>
        <w:t>/ entlediget werden?</w:t>
      </w:r>
      <w:r>
        <w:br/>
        <w:t xml:space="preserve">Antwort. das </w:t>
      </w:r>
      <w:proofErr w:type="spellStart"/>
      <w:r>
        <w:t>geschicht</w:t>
      </w:r>
      <w:proofErr w:type="spellEnd"/>
      <w:r>
        <w:t xml:space="preserve"> </w:t>
      </w:r>
      <w:proofErr w:type="spellStart"/>
      <w:r>
        <w:t>allain</w:t>
      </w:r>
      <w:proofErr w:type="spellEnd"/>
      <w:r>
        <w:t xml:space="preserve"> durch die </w:t>
      </w:r>
      <w:proofErr w:type="spellStart"/>
      <w:r>
        <w:t>widergeburt</w:t>
      </w:r>
      <w:proofErr w:type="spellEnd"/>
      <w:r>
        <w:t xml:space="preserve"> </w:t>
      </w:r>
      <w:proofErr w:type="spellStart"/>
      <w:r>
        <w:t>vnnd</w:t>
      </w:r>
      <w:proofErr w:type="spellEnd"/>
      <w:r>
        <w:t xml:space="preserve"> </w:t>
      </w:r>
      <w:proofErr w:type="spellStart"/>
      <w:r>
        <w:t>ernewerung</w:t>
      </w:r>
      <w:proofErr w:type="spellEnd"/>
      <w:r>
        <w:t xml:space="preserve">/ die da ist in Christo </w:t>
      </w:r>
      <w:r>
        <w:lastRenderedPageBreak/>
        <w:t xml:space="preserve">Jesu/ Dann er </w:t>
      </w:r>
      <w:proofErr w:type="spellStart"/>
      <w:r>
        <w:t>allain</w:t>
      </w:r>
      <w:proofErr w:type="spellEnd"/>
      <w:r>
        <w:t xml:space="preserve"> ist </w:t>
      </w:r>
      <w:proofErr w:type="spellStart"/>
      <w:r>
        <w:t>auff</w:t>
      </w:r>
      <w:proofErr w:type="spellEnd"/>
      <w:r>
        <w:t xml:space="preserve"> </w:t>
      </w:r>
      <w:proofErr w:type="spellStart"/>
      <w:r>
        <w:t>ain</w:t>
      </w:r>
      <w:proofErr w:type="spellEnd"/>
      <w:r>
        <w:t xml:space="preserve"> </w:t>
      </w:r>
      <w:proofErr w:type="spellStart"/>
      <w:r>
        <w:t>newe</w:t>
      </w:r>
      <w:proofErr w:type="spellEnd"/>
      <w:r>
        <w:t xml:space="preserve"> </w:t>
      </w:r>
      <w:proofErr w:type="spellStart"/>
      <w:r>
        <w:t>wunderbarliche</w:t>
      </w:r>
      <w:proofErr w:type="spellEnd"/>
      <w:r>
        <w:t xml:space="preserve"> </w:t>
      </w:r>
      <w:proofErr w:type="spellStart"/>
      <w:r>
        <w:t>hailige</w:t>
      </w:r>
      <w:proofErr w:type="spellEnd"/>
      <w:r>
        <w:t xml:space="preserve"> weiß empfangen </w:t>
      </w:r>
      <w:proofErr w:type="spellStart"/>
      <w:r>
        <w:t>vnd</w:t>
      </w:r>
      <w:proofErr w:type="spellEnd"/>
      <w:r>
        <w:t xml:space="preserve"> geboren/ </w:t>
      </w:r>
      <w:proofErr w:type="spellStart"/>
      <w:r>
        <w:t>auff</w:t>
      </w:r>
      <w:proofErr w:type="spellEnd"/>
      <w:r>
        <w:t xml:space="preserve"> das </w:t>
      </w:r>
      <w:proofErr w:type="spellStart"/>
      <w:r>
        <w:t>vnser</w:t>
      </w:r>
      <w:proofErr w:type="spellEnd"/>
      <w:r>
        <w:t xml:space="preserve"> </w:t>
      </w:r>
      <w:proofErr w:type="spellStart"/>
      <w:r>
        <w:t>sündtliche</w:t>
      </w:r>
      <w:proofErr w:type="spellEnd"/>
      <w:r>
        <w:t xml:space="preserve"> </w:t>
      </w:r>
      <w:proofErr w:type="spellStart"/>
      <w:r>
        <w:t>vermaledeyte</w:t>
      </w:r>
      <w:proofErr w:type="spellEnd"/>
      <w:r>
        <w:t xml:space="preserve"> </w:t>
      </w:r>
      <w:proofErr w:type="spellStart"/>
      <w:r>
        <w:t>geburt</w:t>
      </w:r>
      <w:proofErr w:type="spellEnd"/>
      <w:r>
        <w:t xml:space="preserve">/ durch </w:t>
      </w:r>
      <w:proofErr w:type="spellStart"/>
      <w:r>
        <w:t>jne</w:t>
      </w:r>
      <w:proofErr w:type="spellEnd"/>
      <w:r>
        <w:t xml:space="preserve"> gebessert/ </w:t>
      </w:r>
      <w:proofErr w:type="spellStart"/>
      <w:r>
        <w:t>vnd</w:t>
      </w:r>
      <w:proofErr w:type="spellEnd"/>
      <w:r>
        <w:t xml:space="preserve"> wir in </w:t>
      </w:r>
      <w:proofErr w:type="spellStart"/>
      <w:r>
        <w:t>jm</w:t>
      </w:r>
      <w:proofErr w:type="spellEnd"/>
      <w:r>
        <w:t xml:space="preserve"> widergeboren werden zum ewigen leben/ </w:t>
      </w:r>
      <w:proofErr w:type="spellStart"/>
      <w:r>
        <w:t>darumb</w:t>
      </w:r>
      <w:proofErr w:type="spellEnd"/>
      <w:r>
        <w:t xml:space="preserve"> spricht der Herr </w:t>
      </w:r>
      <w:proofErr w:type="spellStart"/>
      <w:r>
        <w:t>selbs</w:t>
      </w:r>
      <w:proofErr w:type="spellEnd"/>
      <w:r>
        <w:t xml:space="preserve"> im Johanne zum Nicodemo/ Warlich </w:t>
      </w:r>
      <w:proofErr w:type="spellStart"/>
      <w:r>
        <w:t>warlich</w:t>
      </w:r>
      <w:proofErr w:type="spellEnd"/>
      <w:r>
        <w:t xml:space="preserve"> ich sage dir/ Es sey dann das </w:t>
      </w:r>
      <w:proofErr w:type="spellStart"/>
      <w:r>
        <w:t>yemand</w:t>
      </w:r>
      <w:proofErr w:type="spellEnd"/>
      <w:r>
        <w:t xml:space="preserve"> von oben herab/ oder aufs </w:t>
      </w:r>
      <w:proofErr w:type="spellStart"/>
      <w:r>
        <w:t>new</w:t>
      </w:r>
      <w:proofErr w:type="spellEnd"/>
      <w:r>
        <w:t xml:space="preserve"> geboren </w:t>
      </w:r>
      <w:proofErr w:type="spellStart"/>
      <w:r>
        <w:t>werd</w:t>
      </w:r>
      <w:proofErr w:type="spellEnd"/>
      <w:r>
        <w:t xml:space="preserve">/ </w:t>
      </w:r>
      <w:proofErr w:type="spellStart"/>
      <w:r>
        <w:t>kan</w:t>
      </w:r>
      <w:proofErr w:type="spellEnd"/>
      <w:r>
        <w:t xml:space="preserve"> er das Reich Gottes nicht sehen/ </w:t>
      </w:r>
      <w:proofErr w:type="spellStart"/>
      <w:r>
        <w:t>vnd</w:t>
      </w:r>
      <w:proofErr w:type="spellEnd"/>
      <w:r>
        <w:t xml:space="preserve"> aber spricht er zu seinen </w:t>
      </w:r>
      <w:proofErr w:type="spellStart"/>
      <w:r>
        <w:t>Jungern</w:t>
      </w:r>
      <w:proofErr w:type="spellEnd"/>
      <w:r>
        <w:t xml:space="preserve">/ Warlich ich sag </w:t>
      </w:r>
      <w:proofErr w:type="spellStart"/>
      <w:r>
        <w:t>eüch</w:t>
      </w:r>
      <w:proofErr w:type="spellEnd"/>
      <w:r>
        <w:t xml:space="preserve">/ es sey dann das </w:t>
      </w:r>
      <w:proofErr w:type="spellStart"/>
      <w:r>
        <w:t>jr</w:t>
      </w:r>
      <w:proofErr w:type="spellEnd"/>
      <w:r>
        <w:t xml:space="preserve"> </w:t>
      </w:r>
      <w:proofErr w:type="spellStart"/>
      <w:r>
        <w:t>vmbgekeret</w:t>
      </w:r>
      <w:proofErr w:type="spellEnd"/>
      <w:r>
        <w:t xml:space="preserve">/ </w:t>
      </w:r>
      <w:proofErr w:type="spellStart"/>
      <w:r>
        <w:t>vnnd</w:t>
      </w:r>
      <w:proofErr w:type="spellEnd"/>
      <w:r>
        <w:t xml:space="preserve"> als Kinder werdet/ so werdet </w:t>
      </w:r>
      <w:proofErr w:type="spellStart"/>
      <w:r>
        <w:t>jr</w:t>
      </w:r>
      <w:proofErr w:type="spellEnd"/>
      <w:r>
        <w:t xml:space="preserve"> ins Reich der </w:t>
      </w:r>
      <w:proofErr w:type="spellStart"/>
      <w:r>
        <w:t>hymel</w:t>
      </w:r>
      <w:proofErr w:type="spellEnd"/>
      <w:r>
        <w:t xml:space="preserve"> nicht </w:t>
      </w:r>
      <w:proofErr w:type="spellStart"/>
      <w:r>
        <w:t>eingeen</w:t>
      </w:r>
      <w:proofErr w:type="spellEnd"/>
      <w:r>
        <w:t xml:space="preserve">/ Math. 18. </w:t>
      </w:r>
    </w:p>
    <w:p w14:paraId="2304196D" w14:textId="77777777" w:rsidR="001247EE" w:rsidRDefault="001247EE" w:rsidP="001247EE">
      <w:pPr>
        <w:pStyle w:val="StandardWeb"/>
      </w:pPr>
      <w:r>
        <w:rPr>
          <w:rStyle w:val="Fett"/>
          <w:rFonts w:eastAsiaTheme="majorEastAsia"/>
        </w:rPr>
        <w:t xml:space="preserve">Wie soll ich das </w:t>
      </w:r>
      <w:proofErr w:type="spellStart"/>
      <w:r>
        <w:rPr>
          <w:rStyle w:val="Fett"/>
          <w:rFonts w:eastAsiaTheme="majorEastAsia"/>
        </w:rPr>
        <w:t>versteen</w:t>
      </w:r>
      <w:proofErr w:type="spellEnd"/>
      <w:r>
        <w:rPr>
          <w:rStyle w:val="Fett"/>
          <w:rFonts w:eastAsiaTheme="majorEastAsia"/>
        </w:rPr>
        <w:t xml:space="preserve">? oder wie mag doch solches </w:t>
      </w:r>
      <w:proofErr w:type="spellStart"/>
      <w:r>
        <w:rPr>
          <w:rStyle w:val="Fett"/>
          <w:rFonts w:eastAsiaTheme="majorEastAsia"/>
        </w:rPr>
        <w:t>zugeen</w:t>
      </w:r>
      <w:proofErr w:type="spellEnd"/>
      <w:r>
        <w:rPr>
          <w:rStyle w:val="Fett"/>
          <w:rFonts w:eastAsiaTheme="majorEastAsia"/>
        </w:rPr>
        <w:t>?</w:t>
      </w:r>
      <w:r>
        <w:t xml:space="preserve"> Fragt der weiß hochgeleert Nicodemus/ Antwort/ Der Herr Christus </w:t>
      </w:r>
      <w:proofErr w:type="spellStart"/>
      <w:r>
        <w:t>erclärt</w:t>
      </w:r>
      <w:proofErr w:type="spellEnd"/>
      <w:r>
        <w:t xml:space="preserve"> sich </w:t>
      </w:r>
      <w:proofErr w:type="spellStart"/>
      <w:r>
        <w:t>weytter</w:t>
      </w:r>
      <w:proofErr w:type="spellEnd"/>
      <w:r>
        <w:t xml:space="preserve"> </w:t>
      </w:r>
      <w:proofErr w:type="spellStart"/>
      <w:r>
        <w:t>daselbs</w:t>
      </w:r>
      <w:proofErr w:type="spellEnd"/>
      <w:r>
        <w:t xml:space="preserve"> </w:t>
      </w:r>
      <w:proofErr w:type="spellStart"/>
      <w:r>
        <w:t>vnd</w:t>
      </w:r>
      <w:proofErr w:type="spellEnd"/>
      <w:r>
        <w:t xml:space="preserve"> spricht/ Warlich </w:t>
      </w:r>
      <w:proofErr w:type="spellStart"/>
      <w:r>
        <w:t>warlich</w:t>
      </w:r>
      <w:proofErr w:type="spellEnd"/>
      <w:r>
        <w:t xml:space="preserve">/ Ich sag dir/ es sey dann/ das </w:t>
      </w:r>
      <w:proofErr w:type="spellStart"/>
      <w:r>
        <w:t>yemandt</w:t>
      </w:r>
      <w:proofErr w:type="spellEnd"/>
      <w:r>
        <w:t xml:space="preserve"> geboren werde </w:t>
      </w:r>
      <w:proofErr w:type="spellStart"/>
      <w:r>
        <w:t>auß</w:t>
      </w:r>
      <w:proofErr w:type="spellEnd"/>
      <w:r>
        <w:t xml:space="preserve"> </w:t>
      </w:r>
      <w:proofErr w:type="spellStart"/>
      <w:r>
        <w:t>wasser</w:t>
      </w:r>
      <w:proofErr w:type="spellEnd"/>
      <w:r>
        <w:t xml:space="preserve"> </w:t>
      </w:r>
      <w:proofErr w:type="spellStart"/>
      <w:r>
        <w:t>vnd</w:t>
      </w:r>
      <w:proofErr w:type="spellEnd"/>
      <w:r>
        <w:t xml:space="preserve"> </w:t>
      </w:r>
      <w:proofErr w:type="spellStart"/>
      <w:r>
        <w:t>gaist</w:t>
      </w:r>
      <w:proofErr w:type="spellEnd"/>
      <w:r>
        <w:t xml:space="preserve">/ so </w:t>
      </w:r>
      <w:proofErr w:type="spellStart"/>
      <w:r>
        <w:t>kan</w:t>
      </w:r>
      <w:proofErr w:type="spellEnd"/>
      <w:r>
        <w:t xml:space="preserve"> er nicht </w:t>
      </w:r>
      <w:proofErr w:type="spellStart"/>
      <w:r>
        <w:t>eingeen</w:t>
      </w:r>
      <w:proofErr w:type="spellEnd"/>
      <w:r>
        <w:t xml:space="preserve"> in das reich Gottes/ Das </w:t>
      </w:r>
      <w:proofErr w:type="spellStart"/>
      <w:r>
        <w:t>flaisch</w:t>
      </w:r>
      <w:proofErr w:type="spellEnd"/>
      <w:r>
        <w:t xml:space="preserve"> </w:t>
      </w:r>
      <w:proofErr w:type="spellStart"/>
      <w:r>
        <w:t>gebiret</w:t>
      </w:r>
      <w:proofErr w:type="spellEnd"/>
      <w:r>
        <w:t xml:space="preserve"> in die hell zum </w:t>
      </w:r>
      <w:proofErr w:type="spellStart"/>
      <w:r>
        <w:t>tod</w:t>
      </w:r>
      <w:proofErr w:type="spellEnd"/>
      <w:r>
        <w:t xml:space="preserve"> </w:t>
      </w:r>
      <w:proofErr w:type="spellStart"/>
      <w:r>
        <w:t>vnd</w:t>
      </w:r>
      <w:proofErr w:type="spellEnd"/>
      <w:r>
        <w:t xml:space="preserve"> </w:t>
      </w:r>
      <w:proofErr w:type="spellStart"/>
      <w:r>
        <w:t>verdamnuß</w:t>
      </w:r>
      <w:proofErr w:type="spellEnd"/>
      <w:r>
        <w:t xml:space="preserve">/ </w:t>
      </w:r>
      <w:proofErr w:type="spellStart"/>
      <w:r>
        <w:t>allain</w:t>
      </w:r>
      <w:proofErr w:type="spellEnd"/>
      <w:r>
        <w:t xml:space="preserve"> der </w:t>
      </w:r>
      <w:proofErr w:type="spellStart"/>
      <w:r>
        <w:t>gaist</w:t>
      </w:r>
      <w:proofErr w:type="spellEnd"/>
      <w:r>
        <w:t xml:space="preserve"> Gottes </w:t>
      </w:r>
      <w:proofErr w:type="spellStart"/>
      <w:r>
        <w:t>gebiret</w:t>
      </w:r>
      <w:proofErr w:type="spellEnd"/>
      <w:r>
        <w:t xml:space="preserve"> in </w:t>
      </w:r>
      <w:proofErr w:type="spellStart"/>
      <w:r>
        <w:t>hymel</w:t>
      </w:r>
      <w:proofErr w:type="spellEnd"/>
      <w:r>
        <w:t xml:space="preserve"> durch Jesum Christum/ Das </w:t>
      </w:r>
      <w:proofErr w:type="spellStart"/>
      <w:r>
        <w:t>solt</w:t>
      </w:r>
      <w:proofErr w:type="spellEnd"/>
      <w:r>
        <w:t xml:space="preserve"> du also </w:t>
      </w:r>
      <w:proofErr w:type="spellStart"/>
      <w:r>
        <w:t>verston</w:t>
      </w:r>
      <w:proofErr w:type="spellEnd"/>
      <w:r>
        <w:t xml:space="preserve">/ nach dem der erst Adam/ allen schaden des </w:t>
      </w:r>
      <w:proofErr w:type="spellStart"/>
      <w:r>
        <w:t>vngehorsamen</w:t>
      </w:r>
      <w:proofErr w:type="spellEnd"/>
      <w:r>
        <w:t xml:space="preserve"> </w:t>
      </w:r>
      <w:proofErr w:type="spellStart"/>
      <w:r>
        <w:t>flaischs</w:t>
      </w:r>
      <w:proofErr w:type="spellEnd"/>
      <w:r>
        <w:t xml:space="preserve">/ </w:t>
      </w:r>
      <w:proofErr w:type="spellStart"/>
      <w:r>
        <w:t>vnd</w:t>
      </w:r>
      <w:proofErr w:type="spellEnd"/>
      <w:r>
        <w:t xml:space="preserve"> der </w:t>
      </w:r>
      <w:proofErr w:type="spellStart"/>
      <w:r>
        <w:t>vngnaden</w:t>
      </w:r>
      <w:proofErr w:type="spellEnd"/>
      <w:r>
        <w:t xml:space="preserve"> Gottes darein er gefallen/ </w:t>
      </w:r>
      <w:proofErr w:type="spellStart"/>
      <w:r>
        <w:t>auff</w:t>
      </w:r>
      <w:proofErr w:type="spellEnd"/>
      <w:r>
        <w:t xml:space="preserve"> </w:t>
      </w:r>
      <w:proofErr w:type="spellStart"/>
      <w:r>
        <w:t>vns</w:t>
      </w:r>
      <w:proofErr w:type="spellEnd"/>
      <w:r>
        <w:t xml:space="preserve"> als </w:t>
      </w:r>
      <w:proofErr w:type="spellStart"/>
      <w:r>
        <w:t>auff</w:t>
      </w:r>
      <w:proofErr w:type="spellEnd"/>
      <w:r>
        <w:t xml:space="preserve"> seine natürliche </w:t>
      </w:r>
      <w:proofErr w:type="spellStart"/>
      <w:r>
        <w:t>kinder</w:t>
      </w:r>
      <w:proofErr w:type="spellEnd"/>
      <w:r>
        <w:t xml:space="preserve"> </w:t>
      </w:r>
      <w:proofErr w:type="spellStart"/>
      <w:r>
        <w:t>vnnd</w:t>
      </w:r>
      <w:proofErr w:type="spellEnd"/>
      <w:r>
        <w:t xml:space="preserve"> </w:t>
      </w:r>
      <w:proofErr w:type="spellStart"/>
      <w:r>
        <w:t>nachkomlingen</w:t>
      </w:r>
      <w:proofErr w:type="spellEnd"/>
      <w:r>
        <w:t xml:space="preserve"> hat geerbet/ das wir der ersten </w:t>
      </w:r>
      <w:proofErr w:type="spellStart"/>
      <w:r>
        <w:t>flaischlichen</w:t>
      </w:r>
      <w:proofErr w:type="spellEnd"/>
      <w:r>
        <w:t xml:space="preserve"> </w:t>
      </w:r>
      <w:proofErr w:type="spellStart"/>
      <w:r>
        <w:t>geburt</w:t>
      </w:r>
      <w:proofErr w:type="spellEnd"/>
      <w:r>
        <w:t xml:space="preserve"> halben (wie gehört) vor </w:t>
      </w:r>
      <w:proofErr w:type="spellStart"/>
      <w:r>
        <w:t>Got</w:t>
      </w:r>
      <w:proofErr w:type="spellEnd"/>
      <w:r>
        <w:t xml:space="preserve"> todt sein/ In </w:t>
      </w:r>
      <w:proofErr w:type="spellStart"/>
      <w:r>
        <w:t>sünden</w:t>
      </w:r>
      <w:proofErr w:type="spellEnd"/>
      <w:r>
        <w:t xml:space="preserve">/ Gottes feind/ </w:t>
      </w:r>
      <w:proofErr w:type="spellStart"/>
      <w:r>
        <w:t>vnwissent</w:t>
      </w:r>
      <w:proofErr w:type="spellEnd"/>
      <w:r>
        <w:t xml:space="preserve"> </w:t>
      </w:r>
      <w:proofErr w:type="spellStart"/>
      <w:r>
        <w:t>götlicher</w:t>
      </w:r>
      <w:proofErr w:type="spellEnd"/>
      <w:r>
        <w:t xml:space="preserve"> </w:t>
      </w:r>
      <w:proofErr w:type="spellStart"/>
      <w:r>
        <w:t>dinger</w:t>
      </w:r>
      <w:proofErr w:type="spellEnd"/>
      <w:r>
        <w:t xml:space="preserve">/ </w:t>
      </w:r>
      <w:proofErr w:type="spellStart"/>
      <w:r>
        <w:t>vnmögend</w:t>
      </w:r>
      <w:proofErr w:type="spellEnd"/>
      <w:r>
        <w:t xml:space="preserve"> </w:t>
      </w:r>
      <w:proofErr w:type="spellStart"/>
      <w:r>
        <w:t>vns</w:t>
      </w:r>
      <w:proofErr w:type="spellEnd"/>
      <w:r>
        <w:t xml:space="preserve"> </w:t>
      </w:r>
      <w:proofErr w:type="spellStart"/>
      <w:r>
        <w:t>selbs</w:t>
      </w:r>
      <w:proofErr w:type="spellEnd"/>
      <w:r>
        <w:t xml:space="preserve"> </w:t>
      </w:r>
      <w:proofErr w:type="spellStart"/>
      <w:r>
        <w:t>zuhelffen</w:t>
      </w:r>
      <w:proofErr w:type="spellEnd"/>
      <w:r>
        <w:t xml:space="preserve">/ </w:t>
      </w:r>
      <w:proofErr w:type="spellStart"/>
      <w:r>
        <w:t>vnd</w:t>
      </w:r>
      <w:proofErr w:type="spellEnd"/>
      <w:r>
        <w:t xml:space="preserve"> </w:t>
      </w:r>
      <w:proofErr w:type="spellStart"/>
      <w:r>
        <w:t>kürtzlich</w:t>
      </w:r>
      <w:proofErr w:type="spellEnd"/>
      <w:r>
        <w:t xml:space="preserve"> verloren </w:t>
      </w:r>
      <w:proofErr w:type="spellStart"/>
      <w:r>
        <w:t>vnd</w:t>
      </w:r>
      <w:proofErr w:type="spellEnd"/>
      <w:r>
        <w:t xml:space="preserve"> </w:t>
      </w:r>
      <w:proofErr w:type="spellStart"/>
      <w:r>
        <w:t>verdampt</w:t>
      </w:r>
      <w:proofErr w:type="spellEnd"/>
      <w:r>
        <w:t xml:space="preserve">/ </w:t>
      </w:r>
      <w:proofErr w:type="spellStart"/>
      <w:r>
        <w:t>vnder</w:t>
      </w:r>
      <w:proofErr w:type="spellEnd"/>
      <w:r>
        <w:t xml:space="preserve"> dem reich der </w:t>
      </w:r>
      <w:proofErr w:type="spellStart"/>
      <w:r>
        <w:t>finsternuß</w:t>
      </w:r>
      <w:proofErr w:type="spellEnd"/>
      <w:r>
        <w:t xml:space="preserve">/ </w:t>
      </w:r>
      <w:proofErr w:type="spellStart"/>
      <w:r>
        <w:t>vnd</w:t>
      </w:r>
      <w:proofErr w:type="spellEnd"/>
      <w:r>
        <w:t xml:space="preserve"> </w:t>
      </w:r>
      <w:proofErr w:type="spellStart"/>
      <w:r>
        <w:t>dess</w:t>
      </w:r>
      <w:proofErr w:type="spellEnd"/>
      <w:r>
        <w:t xml:space="preserve"> bösen </w:t>
      </w:r>
      <w:proofErr w:type="spellStart"/>
      <w:r>
        <w:t>gaistes</w:t>
      </w:r>
      <w:proofErr w:type="spellEnd"/>
      <w:r>
        <w:t xml:space="preserve"> geboren werden/ Also werden wir </w:t>
      </w:r>
      <w:proofErr w:type="spellStart"/>
      <w:r>
        <w:t>herwiderumb</w:t>
      </w:r>
      <w:proofErr w:type="spellEnd"/>
      <w:r>
        <w:t xml:space="preserve"> </w:t>
      </w:r>
      <w:proofErr w:type="spellStart"/>
      <w:r>
        <w:t>auß</w:t>
      </w:r>
      <w:proofErr w:type="spellEnd"/>
      <w:r>
        <w:t xml:space="preserve"> </w:t>
      </w:r>
      <w:proofErr w:type="spellStart"/>
      <w:r>
        <w:t>genaden</w:t>
      </w:r>
      <w:proofErr w:type="spellEnd"/>
      <w:r>
        <w:t xml:space="preserve"> durch den </w:t>
      </w:r>
      <w:proofErr w:type="spellStart"/>
      <w:r>
        <w:t>anndern</w:t>
      </w:r>
      <w:proofErr w:type="spellEnd"/>
      <w:r>
        <w:t xml:space="preserve"> Adam (</w:t>
      </w:r>
      <w:proofErr w:type="spellStart"/>
      <w:r>
        <w:t>Nemlich</w:t>
      </w:r>
      <w:proofErr w:type="spellEnd"/>
      <w:r>
        <w:t xml:space="preserve"> durch </w:t>
      </w:r>
      <w:proofErr w:type="spellStart"/>
      <w:r>
        <w:t>vnnsern</w:t>
      </w:r>
      <w:proofErr w:type="spellEnd"/>
      <w:r>
        <w:t xml:space="preserve"> Herren Jesum Christum/ der sich </w:t>
      </w:r>
      <w:proofErr w:type="spellStart"/>
      <w:r>
        <w:t>ür</w:t>
      </w:r>
      <w:proofErr w:type="spellEnd"/>
      <w:r>
        <w:t xml:space="preserve"> </w:t>
      </w:r>
      <w:proofErr w:type="spellStart"/>
      <w:r>
        <w:t>vns</w:t>
      </w:r>
      <w:proofErr w:type="spellEnd"/>
      <w:r>
        <w:t xml:space="preserve"> in </w:t>
      </w:r>
      <w:proofErr w:type="spellStart"/>
      <w:r>
        <w:t>tod</w:t>
      </w:r>
      <w:proofErr w:type="spellEnd"/>
      <w:r>
        <w:t xml:space="preserve"> geben) mit Gott dem </w:t>
      </w:r>
      <w:proofErr w:type="spellStart"/>
      <w:r>
        <w:t>hymlischen</w:t>
      </w:r>
      <w:proofErr w:type="spellEnd"/>
      <w:r>
        <w:t xml:space="preserve"> Vatter </w:t>
      </w:r>
      <w:proofErr w:type="spellStart"/>
      <w:r>
        <w:t>versünet</w:t>
      </w:r>
      <w:proofErr w:type="spellEnd"/>
      <w:r>
        <w:t xml:space="preserve">/ Es </w:t>
      </w:r>
      <w:proofErr w:type="spellStart"/>
      <w:r>
        <w:t>wirdt</w:t>
      </w:r>
      <w:proofErr w:type="spellEnd"/>
      <w:r>
        <w:t xml:space="preserve"> durch die </w:t>
      </w:r>
      <w:proofErr w:type="spellStart"/>
      <w:r>
        <w:t>vergiessung</w:t>
      </w:r>
      <w:proofErr w:type="spellEnd"/>
      <w:r>
        <w:t xml:space="preserve"> seines </w:t>
      </w:r>
      <w:proofErr w:type="spellStart"/>
      <w:r>
        <w:t>bluts</w:t>
      </w:r>
      <w:proofErr w:type="spellEnd"/>
      <w:r>
        <w:t xml:space="preserve">/ der </w:t>
      </w:r>
      <w:proofErr w:type="spellStart"/>
      <w:r>
        <w:t>zoren</w:t>
      </w:r>
      <w:proofErr w:type="spellEnd"/>
      <w:r>
        <w:t xml:space="preserve"> Gottes </w:t>
      </w:r>
      <w:proofErr w:type="spellStart"/>
      <w:r>
        <w:t>gestillet</w:t>
      </w:r>
      <w:proofErr w:type="spellEnd"/>
      <w:r>
        <w:t xml:space="preserve">/ die </w:t>
      </w:r>
      <w:proofErr w:type="spellStart"/>
      <w:r>
        <w:t>sünd</w:t>
      </w:r>
      <w:proofErr w:type="spellEnd"/>
      <w:r>
        <w:t xml:space="preserve"> </w:t>
      </w:r>
      <w:proofErr w:type="spellStart"/>
      <w:r>
        <w:t>abgetilget</w:t>
      </w:r>
      <w:proofErr w:type="spellEnd"/>
      <w:r>
        <w:t xml:space="preserve">/ das </w:t>
      </w:r>
      <w:proofErr w:type="spellStart"/>
      <w:r>
        <w:t>verdamnuß</w:t>
      </w:r>
      <w:proofErr w:type="spellEnd"/>
      <w:r>
        <w:t xml:space="preserve"> </w:t>
      </w:r>
      <w:proofErr w:type="spellStart"/>
      <w:r>
        <w:t>wegkgenommen</w:t>
      </w:r>
      <w:proofErr w:type="spellEnd"/>
      <w:r>
        <w:t xml:space="preserve"> (Rom .3. Eph .1.1 Col. 1) wir werden durch </w:t>
      </w:r>
      <w:proofErr w:type="spellStart"/>
      <w:r>
        <w:t>jnen</w:t>
      </w:r>
      <w:proofErr w:type="spellEnd"/>
      <w:r>
        <w:t xml:space="preserve"> vom </w:t>
      </w:r>
      <w:proofErr w:type="spellStart"/>
      <w:r>
        <w:t>tod</w:t>
      </w:r>
      <w:proofErr w:type="spellEnd"/>
      <w:r>
        <w:t xml:space="preserve"> </w:t>
      </w:r>
      <w:proofErr w:type="spellStart"/>
      <w:r>
        <w:t>aufferweckt</w:t>
      </w:r>
      <w:proofErr w:type="spellEnd"/>
      <w:r>
        <w:t xml:space="preserve">/ lebendig gemacht/ </w:t>
      </w:r>
      <w:proofErr w:type="spellStart"/>
      <w:r>
        <w:t>Got</w:t>
      </w:r>
      <w:proofErr w:type="spellEnd"/>
      <w:r>
        <w:t xml:space="preserve"> </w:t>
      </w:r>
      <w:proofErr w:type="spellStart"/>
      <w:r>
        <w:t>zugefüret</w:t>
      </w:r>
      <w:proofErr w:type="spellEnd"/>
      <w:r>
        <w:t xml:space="preserve"> </w:t>
      </w:r>
      <w:proofErr w:type="spellStart"/>
      <w:r>
        <w:t>vnd</w:t>
      </w:r>
      <w:proofErr w:type="spellEnd"/>
      <w:r>
        <w:t xml:space="preserve"> auf </w:t>
      </w:r>
      <w:proofErr w:type="spellStart"/>
      <w:r>
        <w:t>geopffert</w:t>
      </w:r>
      <w:proofErr w:type="spellEnd"/>
      <w:r>
        <w:t xml:space="preserve">/ </w:t>
      </w:r>
      <w:proofErr w:type="spellStart"/>
      <w:r>
        <w:t>deßgleichen</w:t>
      </w:r>
      <w:proofErr w:type="spellEnd"/>
      <w:r>
        <w:t xml:space="preserve"> durch sein </w:t>
      </w:r>
      <w:proofErr w:type="spellStart"/>
      <w:r>
        <w:t>hymlisches</w:t>
      </w:r>
      <w:proofErr w:type="spellEnd"/>
      <w:r>
        <w:t xml:space="preserve"> </w:t>
      </w:r>
      <w:proofErr w:type="spellStart"/>
      <w:r>
        <w:t>wasser</w:t>
      </w:r>
      <w:proofErr w:type="spellEnd"/>
      <w:r>
        <w:t xml:space="preserve"> </w:t>
      </w:r>
      <w:proofErr w:type="spellStart"/>
      <w:r>
        <w:t>vnnd</w:t>
      </w:r>
      <w:proofErr w:type="spellEnd"/>
      <w:r>
        <w:t xml:space="preserve"> </w:t>
      </w:r>
      <w:proofErr w:type="spellStart"/>
      <w:r>
        <w:t>gaist</w:t>
      </w:r>
      <w:proofErr w:type="spellEnd"/>
      <w:r>
        <w:t xml:space="preserve"> bewegt/ </w:t>
      </w:r>
      <w:proofErr w:type="spellStart"/>
      <w:r>
        <w:t>ernewert</w:t>
      </w:r>
      <w:proofErr w:type="spellEnd"/>
      <w:r>
        <w:t xml:space="preserve"> </w:t>
      </w:r>
      <w:proofErr w:type="spellStart"/>
      <w:r>
        <w:t>vnd</w:t>
      </w:r>
      <w:proofErr w:type="spellEnd"/>
      <w:r>
        <w:t xml:space="preserve"> </w:t>
      </w:r>
      <w:proofErr w:type="spellStart"/>
      <w:r>
        <w:t>gerainiget</w:t>
      </w:r>
      <w:proofErr w:type="spellEnd"/>
      <w:r>
        <w:t xml:space="preserve">/ damit wir also </w:t>
      </w:r>
      <w:proofErr w:type="spellStart"/>
      <w:r>
        <w:t>inn</w:t>
      </w:r>
      <w:proofErr w:type="spellEnd"/>
      <w:r>
        <w:t xml:space="preserve"> </w:t>
      </w:r>
      <w:proofErr w:type="spellStart"/>
      <w:r>
        <w:t>jm</w:t>
      </w:r>
      <w:proofErr w:type="spellEnd"/>
      <w:r>
        <w:t xml:space="preserve"> </w:t>
      </w:r>
      <w:proofErr w:type="spellStart"/>
      <w:r>
        <w:t>vnd</w:t>
      </w:r>
      <w:proofErr w:type="spellEnd"/>
      <w:r>
        <w:t xml:space="preserve"> </w:t>
      </w:r>
      <w:proofErr w:type="spellStart"/>
      <w:r>
        <w:t>auß</w:t>
      </w:r>
      <w:proofErr w:type="spellEnd"/>
      <w:r>
        <w:t xml:space="preserve"> seiner </w:t>
      </w:r>
      <w:proofErr w:type="spellStart"/>
      <w:r>
        <w:t>gnaden</w:t>
      </w:r>
      <w:proofErr w:type="spellEnd"/>
      <w:r>
        <w:t xml:space="preserve"> (die nun allen </w:t>
      </w:r>
      <w:proofErr w:type="spellStart"/>
      <w:r>
        <w:t>menschen</w:t>
      </w:r>
      <w:proofErr w:type="spellEnd"/>
      <w:r>
        <w:t xml:space="preserve"> ist </w:t>
      </w:r>
      <w:proofErr w:type="spellStart"/>
      <w:r>
        <w:t>erschinen</w:t>
      </w:r>
      <w:proofErr w:type="spellEnd"/>
      <w:r>
        <w:t xml:space="preserve">) </w:t>
      </w:r>
      <w:proofErr w:type="spellStart"/>
      <w:r>
        <w:t>fromb</w:t>
      </w:r>
      <w:proofErr w:type="spellEnd"/>
      <w:r>
        <w:t xml:space="preserve">/ gerecht/ </w:t>
      </w:r>
      <w:proofErr w:type="spellStart"/>
      <w:r>
        <w:t>hailig</w:t>
      </w:r>
      <w:proofErr w:type="spellEnd"/>
      <w:r>
        <w:t xml:space="preserve">/ Gott gehorsam/ erben des </w:t>
      </w:r>
      <w:proofErr w:type="spellStart"/>
      <w:r>
        <w:t>hymels</w:t>
      </w:r>
      <w:proofErr w:type="spellEnd"/>
      <w:r>
        <w:t xml:space="preserve"> </w:t>
      </w:r>
      <w:proofErr w:type="spellStart"/>
      <w:r>
        <w:t>vnd</w:t>
      </w:r>
      <w:proofErr w:type="spellEnd"/>
      <w:r>
        <w:t xml:space="preserve"> </w:t>
      </w:r>
      <w:proofErr w:type="spellStart"/>
      <w:r>
        <w:t>kinder</w:t>
      </w:r>
      <w:proofErr w:type="spellEnd"/>
      <w:r>
        <w:t xml:space="preserve"> Gottes werden. </w:t>
      </w:r>
    </w:p>
    <w:p w14:paraId="6F503D17" w14:textId="77777777" w:rsidR="001247EE" w:rsidRDefault="001247EE" w:rsidP="001247EE">
      <w:pPr>
        <w:pStyle w:val="StandardWeb"/>
      </w:pPr>
      <w:proofErr w:type="spellStart"/>
      <w:r>
        <w:rPr>
          <w:rStyle w:val="Hervorhebung"/>
        </w:rPr>
        <w:t>Got</w:t>
      </w:r>
      <w:proofErr w:type="spellEnd"/>
      <w:r>
        <w:rPr>
          <w:rStyle w:val="Hervorhebung"/>
        </w:rPr>
        <w:t xml:space="preserve"> muß den </w:t>
      </w:r>
      <w:proofErr w:type="spellStart"/>
      <w:r>
        <w:rPr>
          <w:rStyle w:val="Hervorhebung"/>
        </w:rPr>
        <w:t>menschen</w:t>
      </w:r>
      <w:proofErr w:type="spellEnd"/>
      <w:r>
        <w:rPr>
          <w:rStyle w:val="Hervorhebung"/>
        </w:rPr>
        <w:t xml:space="preserve"> über </w:t>
      </w:r>
      <w:proofErr w:type="spellStart"/>
      <w:r>
        <w:rPr>
          <w:rStyle w:val="Hervorhebung"/>
        </w:rPr>
        <w:t>daas</w:t>
      </w:r>
      <w:proofErr w:type="spellEnd"/>
      <w:r>
        <w:rPr>
          <w:rStyle w:val="Hervorhebung"/>
        </w:rPr>
        <w:t xml:space="preserve">/ das er </w:t>
      </w:r>
      <w:proofErr w:type="spellStart"/>
      <w:r>
        <w:rPr>
          <w:rStyle w:val="Hervorhebung"/>
        </w:rPr>
        <w:t>jnen</w:t>
      </w:r>
      <w:proofErr w:type="spellEnd"/>
      <w:r>
        <w:rPr>
          <w:rStyle w:val="Hervorhebung"/>
        </w:rPr>
        <w:t xml:space="preserve"> geschaffen hat </w:t>
      </w:r>
      <w:proofErr w:type="spellStart"/>
      <w:r>
        <w:rPr>
          <w:rStyle w:val="Hervorhebung"/>
        </w:rPr>
        <w:t>weyter</w:t>
      </w:r>
      <w:proofErr w:type="spellEnd"/>
      <w:r>
        <w:rPr>
          <w:rStyle w:val="Hervorhebung"/>
        </w:rPr>
        <w:t xml:space="preserve"> </w:t>
      </w:r>
      <w:proofErr w:type="spellStart"/>
      <w:r>
        <w:rPr>
          <w:rStyle w:val="Hervorhebung"/>
        </w:rPr>
        <w:t>angreyffen</w:t>
      </w:r>
      <w:proofErr w:type="spellEnd"/>
      <w:r>
        <w:rPr>
          <w:rStyle w:val="Hervorhebung"/>
        </w:rPr>
        <w:t xml:space="preserve">/ </w:t>
      </w:r>
      <w:proofErr w:type="spellStart"/>
      <w:r>
        <w:rPr>
          <w:rStyle w:val="Hervorhebung"/>
        </w:rPr>
        <w:t>vnd</w:t>
      </w:r>
      <w:proofErr w:type="spellEnd"/>
      <w:r>
        <w:rPr>
          <w:rStyle w:val="Hervorhebung"/>
        </w:rPr>
        <w:t xml:space="preserve"> durch seinen </w:t>
      </w:r>
      <w:proofErr w:type="spellStart"/>
      <w:r>
        <w:rPr>
          <w:rStyle w:val="Hervorhebung"/>
        </w:rPr>
        <w:t>gaist</w:t>
      </w:r>
      <w:proofErr w:type="spellEnd"/>
      <w:r>
        <w:rPr>
          <w:rStyle w:val="Hervorhebung"/>
        </w:rPr>
        <w:t xml:space="preserve"> in Christo </w:t>
      </w:r>
      <w:proofErr w:type="spellStart"/>
      <w:r>
        <w:rPr>
          <w:rStyle w:val="Hervorhebung"/>
        </w:rPr>
        <w:t>jme</w:t>
      </w:r>
      <w:proofErr w:type="spellEnd"/>
      <w:r>
        <w:rPr>
          <w:rStyle w:val="Hervorhebung"/>
        </w:rPr>
        <w:t xml:space="preserve"> zum </w:t>
      </w:r>
      <w:proofErr w:type="spellStart"/>
      <w:r>
        <w:rPr>
          <w:rStyle w:val="Hervorhebung"/>
        </w:rPr>
        <w:t>Sone</w:t>
      </w:r>
      <w:proofErr w:type="spellEnd"/>
      <w:r>
        <w:rPr>
          <w:rStyle w:val="Hervorhebung"/>
        </w:rPr>
        <w:t xml:space="preserve"> formieren </w:t>
      </w:r>
      <w:proofErr w:type="spellStart"/>
      <w:r>
        <w:rPr>
          <w:rStyle w:val="Hervorhebung"/>
        </w:rPr>
        <w:t>vnd</w:t>
      </w:r>
      <w:proofErr w:type="spellEnd"/>
      <w:r>
        <w:rPr>
          <w:rStyle w:val="Hervorhebung"/>
        </w:rPr>
        <w:t xml:space="preserve"> </w:t>
      </w:r>
      <w:proofErr w:type="spellStart"/>
      <w:r>
        <w:rPr>
          <w:rStyle w:val="Hervorhebung"/>
        </w:rPr>
        <w:t>außputzen</w:t>
      </w:r>
      <w:proofErr w:type="spellEnd"/>
      <w:r>
        <w:rPr>
          <w:rStyle w:val="Hervorhebung"/>
        </w:rPr>
        <w:t xml:space="preserve">/ soll er </w:t>
      </w:r>
      <w:proofErr w:type="spellStart"/>
      <w:r>
        <w:rPr>
          <w:rStyle w:val="Hervorhebung"/>
        </w:rPr>
        <w:t>anderst</w:t>
      </w:r>
      <w:proofErr w:type="spellEnd"/>
      <w:r>
        <w:rPr>
          <w:rStyle w:val="Hervorhebung"/>
        </w:rPr>
        <w:t xml:space="preserve"> des </w:t>
      </w:r>
      <w:proofErr w:type="spellStart"/>
      <w:r>
        <w:rPr>
          <w:rStyle w:val="Hervorhebung"/>
        </w:rPr>
        <w:t>hymelreichs</w:t>
      </w:r>
      <w:proofErr w:type="spellEnd"/>
      <w:r>
        <w:rPr>
          <w:rStyle w:val="Hervorhebung"/>
        </w:rPr>
        <w:t xml:space="preserve"> erb werden/ Das ist </w:t>
      </w:r>
      <w:proofErr w:type="spellStart"/>
      <w:r>
        <w:rPr>
          <w:rStyle w:val="Hervorhebung"/>
        </w:rPr>
        <w:t>ain</w:t>
      </w:r>
      <w:proofErr w:type="spellEnd"/>
      <w:r>
        <w:rPr>
          <w:rStyle w:val="Hervorhebung"/>
        </w:rPr>
        <w:t xml:space="preserve"> recht </w:t>
      </w:r>
      <w:proofErr w:type="spellStart"/>
      <w:r>
        <w:rPr>
          <w:rStyle w:val="Hervorhebung"/>
        </w:rPr>
        <w:t>werck</w:t>
      </w:r>
      <w:proofErr w:type="spellEnd"/>
      <w:r>
        <w:rPr>
          <w:rStyle w:val="Hervorhebung"/>
        </w:rPr>
        <w:t xml:space="preserve"> der </w:t>
      </w:r>
      <w:proofErr w:type="spellStart"/>
      <w:r>
        <w:rPr>
          <w:rStyle w:val="Hervorhebung"/>
        </w:rPr>
        <w:t>gnaden</w:t>
      </w:r>
      <w:proofErr w:type="spellEnd"/>
      <w:r>
        <w:rPr>
          <w:rStyle w:val="Hervorhebung"/>
        </w:rPr>
        <w:t xml:space="preserve"> Gottes.</w:t>
      </w:r>
      <w:r>
        <w:t xml:space="preserve"> </w:t>
      </w:r>
    </w:p>
    <w:p w14:paraId="74449B08" w14:textId="77777777" w:rsidR="001247EE" w:rsidRDefault="001247EE" w:rsidP="001247EE">
      <w:pPr>
        <w:pStyle w:val="StandardWeb"/>
      </w:pPr>
      <w:r>
        <w:t xml:space="preserve">Summa/ es muß das gewissen der </w:t>
      </w:r>
      <w:proofErr w:type="spellStart"/>
      <w:r>
        <w:t>sünd</w:t>
      </w:r>
      <w:proofErr w:type="spellEnd"/>
      <w:r>
        <w:t xml:space="preserve"> (welches alle </w:t>
      </w:r>
      <w:proofErr w:type="spellStart"/>
      <w:r>
        <w:t>menschen</w:t>
      </w:r>
      <w:proofErr w:type="spellEnd"/>
      <w:r>
        <w:t xml:space="preserve"> angeboren) durch das </w:t>
      </w:r>
      <w:proofErr w:type="spellStart"/>
      <w:r>
        <w:t>opffer</w:t>
      </w:r>
      <w:proofErr w:type="spellEnd"/>
      <w:r>
        <w:t xml:space="preserve"> Christi im </w:t>
      </w:r>
      <w:proofErr w:type="spellStart"/>
      <w:r>
        <w:t>hailigen</w:t>
      </w:r>
      <w:proofErr w:type="spellEnd"/>
      <w:r>
        <w:t xml:space="preserve"> </w:t>
      </w:r>
      <w:proofErr w:type="spellStart"/>
      <w:r>
        <w:t>gaist</w:t>
      </w:r>
      <w:proofErr w:type="spellEnd"/>
      <w:r>
        <w:t xml:space="preserve"> weggenommen/ </w:t>
      </w:r>
      <w:proofErr w:type="spellStart"/>
      <w:r>
        <w:t>vnnd</w:t>
      </w:r>
      <w:proofErr w:type="spellEnd"/>
      <w:r>
        <w:t xml:space="preserve"> </w:t>
      </w:r>
      <w:proofErr w:type="spellStart"/>
      <w:r>
        <w:t>vnnser</w:t>
      </w:r>
      <w:proofErr w:type="spellEnd"/>
      <w:r>
        <w:t xml:space="preserve"> </w:t>
      </w:r>
      <w:proofErr w:type="spellStart"/>
      <w:r>
        <w:t>hertz</w:t>
      </w:r>
      <w:proofErr w:type="spellEnd"/>
      <w:r>
        <w:t xml:space="preserve"> in der </w:t>
      </w:r>
      <w:proofErr w:type="spellStart"/>
      <w:r>
        <w:t>besprengung</w:t>
      </w:r>
      <w:proofErr w:type="spellEnd"/>
      <w:r>
        <w:t xml:space="preserve"> seines </w:t>
      </w:r>
      <w:proofErr w:type="spellStart"/>
      <w:r>
        <w:t>hailigen</w:t>
      </w:r>
      <w:proofErr w:type="spellEnd"/>
      <w:r>
        <w:t xml:space="preserve"> </w:t>
      </w:r>
      <w:proofErr w:type="spellStart"/>
      <w:r>
        <w:t>bluts</w:t>
      </w:r>
      <w:proofErr w:type="spellEnd"/>
      <w:r>
        <w:t xml:space="preserve"> </w:t>
      </w:r>
      <w:proofErr w:type="spellStart"/>
      <w:r>
        <w:t>gerainiget</w:t>
      </w:r>
      <w:proofErr w:type="spellEnd"/>
      <w:r>
        <w:t xml:space="preserve"> werden von den </w:t>
      </w:r>
      <w:proofErr w:type="spellStart"/>
      <w:r>
        <w:t>todten</w:t>
      </w:r>
      <w:proofErr w:type="spellEnd"/>
      <w:r>
        <w:t xml:space="preserve"> </w:t>
      </w:r>
      <w:proofErr w:type="spellStart"/>
      <w:r>
        <w:t>sündtlichen</w:t>
      </w:r>
      <w:proofErr w:type="spellEnd"/>
      <w:r>
        <w:t xml:space="preserve"> </w:t>
      </w:r>
      <w:proofErr w:type="spellStart"/>
      <w:r>
        <w:t>wercken</w:t>
      </w:r>
      <w:proofErr w:type="spellEnd"/>
      <w:r>
        <w:t xml:space="preserve">/ </w:t>
      </w:r>
      <w:proofErr w:type="spellStart"/>
      <w:r>
        <w:t>inn</w:t>
      </w:r>
      <w:proofErr w:type="spellEnd"/>
      <w:r>
        <w:t xml:space="preserve"> </w:t>
      </w:r>
      <w:proofErr w:type="spellStart"/>
      <w:r>
        <w:t>ainem</w:t>
      </w:r>
      <w:proofErr w:type="spellEnd"/>
      <w:r>
        <w:t xml:space="preserve"> </w:t>
      </w:r>
      <w:proofErr w:type="spellStart"/>
      <w:r>
        <w:t>newen</w:t>
      </w:r>
      <w:proofErr w:type="spellEnd"/>
      <w:r>
        <w:t xml:space="preserve"> wesen der </w:t>
      </w:r>
      <w:proofErr w:type="spellStart"/>
      <w:r>
        <w:t>widergeburt</w:t>
      </w:r>
      <w:proofErr w:type="spellEnd"/>
      <w:r>
        <w:t xml:space="preserve"> zu dienen dem lebendigen </w:t>
      </w:r>
      <w:proofErr w:type="spellStart"/>
      <w:r>
        <w:t>Got</w:t>
      </w:r>
      <w:proofErr w:type="spellEnd"/>
      <w:r>
        <w:t xml:space="preserve">. Heb. 10. 9. </w:t>
      </w:r>
    </w:p>
    <w:p w14:paraId="06FC6F88" w14:textId="77777777" w:rsidR="001247EE" w:rsidRDefault="001247EE" w:rsidP="001247EE">
      <w:pPr>
        <w:pStyle w:val="StandardWeb"/>
      </w:pPr>
      <w:r>
        <w:t xml:space="preserve">Daher gehört das </w:t>
      </w:r>
      <w:proofErr w:type="spellStart"/>
      <w:r>
        <w:t>gaistlich</w:t>
      </w:r>
      <w:proofErr w:type="spellEnd"/>
      <w:r>
        <w:t xml:space="preserve"> </w:t>
      </w:r>
      <w:proofErr w:type="spellStart"/>
      <w:r>
        <w:t>erkandtnuß</w:t>
      </w:r>
      <w:proofErr w:type="spellEnd"/>
      <w:r>
        <w:t xml:space="preserve"> Christi/ </w:t>
      </w:r>
      <w:proofErr w:type="spellStart"/>
      <w:r>
        <w:t>vnd</w:t>
      </w:r>
      <w:proofErr w:type="spellEnd"/>
      <w:r>
        <w:t xml:space="preserve"> das </w:t>
      </w:r>
      <w:proofErr w:type="spellStart"/>
      <w:r>
        <w:t>ampt</w:t>
      </w:r>
      <w:proofErr w:type="spellEnd"/>
      <w:r>
        <w:t xml:space="preserve"> des </w:t>
      </w:r>
      <w:proofErr w:type="spellStart"/>
      <w:r>
        <w:t>hayligen</w:t>
      </w:r>
      <w:proofErr w:type="spellEnd"/>
      <w:r>
        <w:t xml:space="preserve"> </w:t>
      </w:r>
      <w:proofErr w:type="spellStart"/>
      <w:r>
        <w:t>gaists</w:t>
      </w:r>
      <w:proofErr w:type="spellEnd"/>
      <w:r>
        <w:t xml:space="preserve">/ der </w:t>
      </w:r>
      <w:proofErr w:type="spellStart"/>
      <w:r>
        <w:t>hymlisch</w:t>
      </w:r>
      <w:proofErr w:type="spellEnd"/>
      <w:r>
        <w:t xml:space="preserve"> </w:t>
      </w:r>
      <w:proofErr w:type="spellStart"/>
      <w:r>
        <w:t>beruff</w:t>
      </w:r>
      <w:proofErr w:type="spellEnd"/>
      <w:r>
        <w:t xml:space="preserve"> Gottes/ die </w:t>
      </w:r>
      <w:proofErr w:type="spellStart"/>
      <w:r>
        <w:t>benedeyung</w:t>
      </w:r>
      <w:proofErr w:type="spellEnd"/>
      <w:r>
        <w:t xml:space="preserve"> des regierten </w:t>
      </w:r>
      <w:proofErr w:type="spellStart"/>
      <w:r>
        <w:t>samens</w:t>
      </w:r>
      <w:proofErr w:type="spellEnd"/>
      <w:r>
        <w:t xml:space="preserve"> </w:t>
      </w:r>
      <w:proofErr w:type="spellStart"/>
      <w:r>
        <w:t>Abrahe</w:t>
      </w:r>
      <w:proofErr w:type="spellEnd"/>
      <w:r>
        <w:t xml:space="preserve">/ </w:t>
      </w:r>
      <w:proofErr w:type="spellStart"/>
      <w:r>
        <w:t>nemlich</w:t>
      </w:r>
      <w:proofErr w:type="spellEnd"/>
      <w:r>
        <w:t xml:space="preserve"> Christi </w:t>
      </w:r>
      <w:proofErr w:type="spellStart"/>
      <w:r>
        <w:t>vnsers</w:t>
      </w:r>
      <w:proofErr w:type="spellEnd"/>
      <w:r>
        <w:t xml:space="preserve"> Herren/ die </w:t>
      </w:r>
      <w:proofErr w:type="spellStart"/>
      <w:r>
        <w:t>eröffnung</w:t>
      </w:r>
      <w:proofErr w:type="spellEnd"/>
      <w:r>
        <w:t xml:space="preserve"> </w:t>
      </w:r>
      <w:proofErr w:type="spellStart"/>
      <w:r>
        <w:t>vnd</w:t>
      </w:r>
      <w:proofErr w:type="spellEnd"/>
      <w:r>
        <w:t xml:space="preserve"> </w:t>
      </w:r>
      <w:proofErr w:type="spellStart"/>
      <w:r>
        <w:t>beschneydung</w:t>
      </w:r>
      <w:proofErr w:type="spellEnd"/>
      <w:r>
        <w:t xml:space="preserve"> des menschlichen </w:t>
      </w:r>
      <w:proofErr w:type="spellStart"/>
      <w:r>
        <w:t>hertzens</w:t>
      </w:r>
      <w:proofErr w:type="spellEnd"/>
      <w:r>
        <w:t xml:space="preserve">/ die </w:t>
      </w:r>
      <w:proofErr w:type="spellStart"/>
      <w:r>
        <w:t>verkündigung</w:t>
      </w:r>
      <w:proofErr w:type="spellEnd"/>
      <w:r>
        <w:t xml:space="preserve"> </w:t>
      </w:r>
      <w:proofErr w:type="spellStart"/>
      <w:r>
        <w:t>vnnd</w:t>
      </w:r>
      <w:proofErr w:type="spellEnd"/>
      <w:r>
        <w:t xml:space="preserve"> das </w:t>
      </w:r>
      <w:proofErr w:type="spellStart"/>
      <w:r>
        <w:t>empfengknuß</w:t>
      </w:r>
      <w:proofErr w:type="spellEnd"/>
      <w:r>
        <w:t xml:space="preserve"> des lebendigen </w:t>
      </w:r>
      <w:proofErr w:type="spellStart"/>
      <w:r>
        <w:t>worts</w:t>
      </w:r>
      <w:proofErr w:type="spellEnd"/>
      <w:r>
        <w:t xml:space="preserve"> Gottes/ der </w:t>
      </w:r>
      <w:proofErr w:type="spellStart"/>
      <w:r>
        <w:t>eingang</w:t>
      </w:r>
      <w:proofErr w:type="spellEnd"/>
      <w:r>
        <w:t xml:space="preserve"> </w:t>
      </w:r>
      <w:proofErr w:type="spellStart"/>
      <w:r>
        <w:t>vnnd</w:t>
      </w:r>
      <w:proofErr w:type="spellEnd"/>
      <w:r>
        <w:t xml:space="preserve"> </w:t>
      </w:r>
      <w:proofErr w:type="spellStart"/>
      <w:r>
        <w:t>würckung</w:t>
      </w:r>
      <w:proofErr w:type="spellEnd"/>
      <w:r>
        <w:t xml:space="preserve"> des </w:t>
      </w:r>
      <w:proofErr w:type="spellStart"/>
      <w:r>
        <w:t>hailigen</w:t>
      </w:r>
      <w:proofErr w:type="spellEnd"/>
      <w:r>
        <w:t xml:space="preserve"> </w:t>
      </w:r>
      <w:proofErr w:type="spellStart"/>
      <w:r>
        <w:t>gaists</w:t>
      </w:r>
      <w:proofErr w:type="spellEnd"/>
      <w:r>
        <w:t xml:space="preserve"> bey </w:t>
      </w:r>
      <w:proofErr w:type="spellStart"/>
      <w:r>
        <w:t>vnserm</w:t>
      </w:r>
      <w:proofErr w:type="spellEnd"/>
      <w:r>
        <w:t xml:space="preserve"> gewissen. </w:t>
      </w:r>
    </w:p>
    <w:p w14:paraId="1D4F5DFE" w14:textId="77777777" w:rsidR="001247EE" w:rsidRDefault="001247EE" w:rsidP="001247EE">
      <w:pPr>
        <w:pStyle w:val="StandardWeb"/>
      </w:pPr>
      <w:proofErr w:type="spellStart"/>
      <w:r>
        <w:t>Solchs</w:t>
      </w:r>
      <w:proofErr w:type="spellEnd"/>
      <w:r>
        <w:t xml:space="preserve"> muß alles beim </w:t>
      </w:r>
      <w:proofErr w:type="spellStart"/>
      <w:r>
        <w:t>menschen</w:t>
      </w:r>
      <w:proofErr w:type="spellEnd"/>
      <w:r>
        <w:t xml:space="preserve">/ der da soll </w:t>
      </w:r>
      <w:proofErr w:type="spellStart"/>
      <w:r>
        <w:t>sälig</w:t>
      </w:r>
      <w:proofErr w:type="spellEnd"/>
      <w:r>
        <w:t xml:space="preserve"> werden/ nach der </w:t>
      </w:r>
      <w:proofErr w:type="spellStart"/>
      <w:r>
        <w:t>warhait</w:t>
      </w:r>
      <w:proofErr w:type="spellEnd"/>
      <w:r>
        <w:t xml:space="preserve"> des </w:t>
      </w:r>
      <w:proofErr w:type="spellStart"/>
      <w:r>
        <w:t>glaubens</w:t>
      </w:r>
      <w:proofErr w:type="spellEnd"/>
      <w:r>
        <w:t xml:space="preserve"> angelegt/ </w:t>
      </w:r>
      <w:proofErr w:type="spellStart"/>
      <w:r>
        <w:t>vnnd</w:t>
      </w:r>
      <w:proofErr w:type="spellEnd"/>
      <w:r>
        <w:t xml:space="preserve"> im innwendigsten seines </w:t>
      </w:r>
      <w:proofErr w:type="spellStart"/>
      <w:r>
        <w:t>hertzen</w:t>
      </w:r>
      <w:proofErr w:type="spellEnd"/>
      <w:r>
        <w:t xml:space="preserve"> nach dem maß der gaben Christi empfunden werden/ damit Christus </w:t>
      </w:r>
      <w:proofErr w:type="spellStart"/>
      <w:r>
        <w:t>nit</w:t>
      </w:r>
      <w:proofErr w:type="spellEnd"/>
      <w:r>
        <w:t xml:space="preserve"> </w:t>
      </w:r>
      <w:proofErr w:type="spellStart"/>
      <w:r>
        <w:t>allain</w:t>
      </w:r>
      <w:proofErr w:type="spellEnd"/>
      <w:r>
        <w:t xml:space="preserve"> </w:t>
      </w:r>
      <w:proofErr w:type="spellStart"/>
      <w:r>
        <w:t>außwenndig</w:t>
      </w:r>
      <w:proofErr w:type="spellEnd"/>
      <w:r>
        <w:t xml:space="preserve"> </w:t>
      </w:r>
      <w:proofErr w:type="spellStart"/>
      <w:r>
        <w:t>vns</w:t>
      </w:r>
      <w:proofErr w:type="spellEnd"/>
      <w:r>
        <w:t xml:space="preserve">/ </w:t>
      </w:r>
      <w:proofErr w:type="spellStart"/>
      <w:r>
        <w:t>sonder</w:t>
      </w:r>
      <w:proofErr w:type="spellEnd"/>
      <w:r>
        <w:t xml:space="preserve"> </w:t>
      </w:r>
      <w:proofErr w:type="spellStart"/>
      <w:r>
        <w:t>inn</w:t>
      </w:r>
      <w:proofErr w:type="spellEnd"/>
      <w:r>
        <w:t xml:space="preserve"> </w:t>
      </w:r>
      <w:proofErr w:type="spellStart"/>
      <w:r>
        <w:t>vnd</w:t>
      </w:r>
      <w:proofErr w:type="spellEnd"/>
      <w:r>
        <w:t xml:space="preserve"> bey </w:t>
      </w:r>
      <w:proofErr w:type="spellStart"/>
      <w:r>
        <w:t>vnserm</w:t>
      </w:r>
      <w:proofErr w:type="spellEnd"/>
      <w:r>
        <w:t xml:space="preserve"> </w:t>
      </w:r>
      <w:proofErr w:type="spellStart"/>
      <w:r>
        <w:t>flaisch</w:t>
      </w:r>
      <w:proofErr w:type="spellEnd"/>
      <w:r>
        <w:t xml:space="preserve">/ das </w:t>
      </w:r>
      <w:proofErr w:type="spellStart"/>
      <w:r>
        <w:t>werck</w:t>
      </w:r>
      <w:proofErr w:type="spellEnd"/>
      <w:r>
        <w:t xml:space="preserve"> seiner </w:t>
      </w:r>
      <w:proofErr w:type="spellStart"/>
      <w:r>
        <w:t>erlösung</w:t>
      </w:r>
      <w:proofErr w:type="spellEnd"/>
      <w:r>
        <w:t xml:space="preserve"> </w:t>
      </w:r>
      <w:proofErr w:type="spellStart"/>
      <w:r>
        <w:t>vnd</w:t>
      </w:r>
      <w:proofErr w:type="spellEnd"/>
      <w:r>
        <w:t xml:space="preserve"> </w:t>
      </w:r>
      <w:proofErr w:type="spellStart"/>
      <w:r>
        <w:t>widergeburt</w:t>
      </w:r>
      <w:proofErr w:type="spellEnd"/>
      <w:r>
        <w:t xml:space="preserve"> anlege/ </w:t>
      </w:r>
      <w:proofErr w:type="spellStart"/>
      <w:r>
        <w:t>vnd</w:t>
      </w:r>
      <w:proofErr w:type="spellEnd"/>
      <w:r>
        <w:t xml:space="preserve"> </w:t>
      </w:r>
      <w:proofErr w:type="spellStart"/>
      <w:r>
        <w:t>vns</w:t>
      </w:r>
      <w:proofErr w:type="spellEnd"/>
      <w:r>
        <w:t xml:space="preserve"> </w:t>
      </w:r>
      <w:proofErr w:type="spellStart"/>
      <w:r>
        <w:t>zuberaite</w:t>
      </w:r>
      <w:proofErr w:type="spellEnd"/>
      <w:r>
        <w:t xml:space="preserve"> zur erbschafft der </w:t>
      </w:r>
      <w:proofErr w:type="spellStart"/>
      <w:r>
        <w:t>hymlischen</w:t>
      </w:r>
      <w:proofErr w:type="spellEnd"/>
      <w:r>
        <w:t xml:space="preserve"> </w:t>
      </w:r>
      <w:proofErr w:type="spellStart"/>
      <w:r>
        <w:t>güter</w:t>
      </w:r>
      <w:proofErr w:type="spellEnd"/>
      <w:r>
        <w:t xml:space="preserve"> </w:t>
      </w:r>
      <w:proofErr w:type="spellStart"/>
      <w:r>
        <w:t>vnd</w:t>
      </w:r>
      <w:proofErr w:type="spellEnd"/>
      <w:r>
        <w:t xml:space="preserve"> des ewigen </w:t>
      </w:r>
      <w:proofErr w:type="spellStart"/>
      <w:r>
        <w:t>lebens</w:t>
      </w:r>
      <w:proofErr w:type="spellEnd"/>
      <w:r>
        <w:t xml:space="preserve">. </w:t>
      </w:r>
    </w:p>
    <w:p w14:paraId="08D5ABD9" w14:textId="77777777" w:rsidR="001247EE" w:rsidRDefault="001247EE" w:rsidP="001247EE">
      <w:pPr>
        <w:pStyle w:val="StandardWeb"/>
      </w:pPr>
      <w:r>
        <w:rPr>
          <w:rStyle w:val="Fett"/>
          <w:rFonts w:eastAsiaTheme="majorEastAsia"/>
        </w:rPr>
        <w:t xml:space="preserve">Was ist dann </w:t>
      </w:r>
      <w:proofErr w:type="spellStart"/>
      <w:r>
        <w:rPr>
          <w:rStyle w:val="Fett"/>
          <w:rFonts w:eastAsiaTheme="majorEastAsia"/>
        </w:rPr>
        <w:t>aigentlich</w:t>
      </w:r>
      <w:proofErr w:type="spellEnd"/>
      <w:r>
        <w:rPr>
          <w:rStyle w:val="Fett"/>
          <w:rFonts w:eastAsiaTheme="majorEastAsia"/>
        </w:rPr>
        <w:t xml:space="preserve"> die </w:t>
      </w:r>
      <w:proofErr w:type="spellStart"/>
      <w:r>
        <w:rPr>
          <w:rStyle w:val="Fett"/>
          <w:rFonts w:eastAsiaTheme="majorEastAsia"/>
        </w:rPr>
        <w:t>widergeburt</w:t>
      </w:r>
      <w:proofErr w:type="spellEnd"/>
      <w:r>
        <w:rPr>
          <w:rStyle w:val="Fett"/>
          <w:rFonts w:eastAsiaTheme="majorEastAsia"/>
        </w:rPr>
        <w:t>?</w:t>
      </w:r>
      <w:r>
        <w:br/>
        <w:t xml:space="preserve">Antwort\ die </w:t>
      </w:r>
      <w:proofErr w:type="spellStart"/>
      <w:r>
        <w:t>widergeburt</w:t>
      </w:r>
      <w:proofErr w:type="spellEnd"/>
      <w:r>
        <w:t xml:space="preserve"> ist das/ das der alt verderbt </w:t>
      </w:r>
      <w:proofErr w:type="spellStart"/>
      <w:r>
        <w:t>mensch</w:t>
      </w:r>
      <w:proofErr w:type="spellEnd"/>
      <w:r>
        <w:t xml:space="preserve"> mit seinem </w:t>
      </w:r>
      <w:proofErr w:type="spellStart"/>
      <w:r>
        <w:t>sündtlichen</w:t>
      </w:r>
      <w:proofErr w:type="spellEnd"/>
      <w:r>
        <w:t xml:space="preserve"> </w:t>
      </w:r>
      <w:proofErr w:type="spellStart"/>
      <w:r>
        <w:t>wandel</w:t>
      </w:r>
      <w:proofErr w:type="spellEnd"/>
      <w:r>
        <w:t xml:space="preserve"> </w:t>
      </w:r>
      <w:proofErr w:type="spellStart"/>
      <w:r>
        <w:t>vnd</w:t>
      </w:r>
      <w:proofErr w:type="spellEnd"/>
      <w:r>
        <w:t xml:space="preserve"> weltwesen </w:t>
      </w:r>
      <w:proofErr w:type="spellStart"/>
      <w:r>
        <w:t>zusambt</w:t>
      </w:r>
      <w:proofErr w:type="spellEnd"/>
      <w:r>
        <w:t xml:space="preserve"> den bösen </w:t>
      </w:r>
      <w:proofErr w:type="spellStart"/>
      <w:r>
        <w:t>begirden</w:t>
      </w:r>
      <w:proofErr w:type="spellEnd"/>
      <w:r>
        <w:t xml:space="preserve"> </w:t>
      </w:r>
      <w:proofErr w:type="spellStart"/>
      <w:r>
        <w:t>dess</w:t>
      </w:r>
      <w:proofErr w:type="spellEnd"/>
      <w:r>
        <w:t xml:space="preserve"> </w:t>
      </w:r>
      <w:proofErr w:type="spellStart"/>
      <w:r>
        <w:t>flaischs</w:t>
      </w:r>
      <w:proofErr w:type="spellEnd"/>
      <w:r>
        <w:t xml:space="preserve"> so von der ersten </w:t>
      </w:r>
      <w:proofErr w:type="spellStart"/>
      <w:r>
        <w:t>geburt</w:t>
      </w:r>
      <w:proofErr w:type="spellEnd"/>
      <w:r>
        <w:t xml:space="preserve"> </w:t>
      </w:r>
      <w:proofErr w:type="spellStart"/>
      <w:r>
        <w:lastRenderedPageBreak/>
        <w:t>herkummen</w:t>
      </w:r>
      <w:proofErr w:type="spellEnd"/>
      <w:r>
        <w:t xml:space="preserve">/ </w:t>
      </w:r>
      <w:proofErr w:type="spellStart"/>
      <w:r>
        <w:t>getempfft</w:t>
      </w:r>
      <w:proofErr w:type="spellEnd"/>
      <w:r>
        <w:t xml:space="preserve"> </w:t>
      </w:r>
      <w:proofErr w:type="spellStart"/>
      <w:r>
        <w:t>vnd</w:t>
      </w:r>
      <w:proofErr w:type="spellEnd"/>
      <w:r>
        <w:t xml:space="preserve"> abgelegt </w:t>
      </w:r>
      <w:proofErr w:type="spellStart"/>
      <w:r>
        <w:t>wirdt</w:t>
      </w:r>
      <w:proofErr w:type="spellEnd"/>
      <w:r>
        <w:t xml:space="preserve">/ So er allhie nach der </w:t>
      </w:r>
      <w:proofErr w:type="spellStart"/>
      <w:r>
        <w:t>warhait</w:t>
      </w:r>
      <w:proofErr w:type="spellEnd"/>
      <w:r>
        <w:t xml:space="preserve"> des </w:t>
      </w:r>
      <w:proofErr w:type="spellStart"/>
      <w:r>
        <w:t>glaubens</w:t>
      </w:r>
      <w:proofErr w:type="spellEnd"/>
      <w:r>
        <w:t xml:space="preserve"> mit Christo </w:t>
      </w:r>
      <w:proofErr w:type="spellStart"/>
      <w:r>
        <w:t>anß</w:t>
      </w:r>
      <w:proofErr w:type="spellEnd"/>
      <w:r>
        <w:t xml:space="preserve"> </w:t>
      </w:r>
      <w:proofErr w:type="spellStart"/>
      <w:r>
        <w:t>Creütz</w:t>
      </w:r>
      <w:proofErr w:type="spellEnd"/>
      <w:r>
        <w:t xml:space="preserve"> geschlagen </w:t>
      </w:r>
      <w:proofErr w:type="spellStart"/>
      <w:r>
        <w:t>vnnd</w:t>
      </w:r>
      <w:proofErr w:type="spellEnd"/>
      <w:r>
        <w:t xml:space="preserve"> begraben </w:t>
      </w:r>
      <w:proofErr w:type="spellStart"/>
      <w:r>
        <w:t>wirdt</w:t>
      </w:r>
      <w:proofErr w:type="spellEnd"/>
      <w:r>
        <w:t xml:space="preserve">/ das er </w:t>
      </w:r>
      <w:proofErr w:type="spellStart"/>
      <w:r>
        <w:t>hinfür</w:t>
      </w:r>
      <w:proofErr w:type="spellEnd"/>
      <w:r>
        <w:t xml:space="preserve"> </w:t>
      </w:r>
      <w:proofErr w:type="spellStart"/>
      <w:r>
        <w:t>feyre</w:t>
      </w:r>
      <w:proofErr w:type="spellEnd"/>
      <w:r>
        <w:t xml:space="preserve">/ </w:t>
      </w:r>
      <w:proofErr w:type="spellStart"/>
      <w:r>
        <w:t>stillstee</w:t>
      </w:r>
      <w:proofErr w:type="spellEnd"/>
      <w:r>
        <w:t xml:space="preserve">/ </w:t>
      </w:r>
      <w:proofErr w:type="spellStart"/>
      <w:r>
        <w:t>vnnd</w:t>
      </w:r>
      <w:proofErr w:type="spellEnd"/>
      <w:r>
        <w:t xml:space="preserve"> </w:t>
      </w:r>
      <w:proofErr w:type="spellStart"/>
      <w:r>
        <w:t>vndergee</w:t>
      </w:r>
      <w:proofErr w:type="spellEnd"/>
      <w:r>
        <w:t xml:space="preserve">/ mit allen seinen bösen </w:t>
      </w:r>
      <w:proofErr w:type="spellStart"/>
      <w:r>
        <w:t>wercken</w:t>
      </w:r>
      <w:proofErr w:type="spellEnd"/>
      <w:r>
        <w:t xml:space="preserve">. </w:t>
      </w:r>
    </w:p>
    <w:p w14:paraId="082E5DC1" w14:textId="77777777" w:rsidR="001247EE" w:rsidRDefault="001247EE" w:rsidP="001247EE">
      <w:pPr>
        <w:pStyle w:val="StandardWeb"/>
      </w:pPr>
      <w:r>
        <w:t xml:space="preserve">Dagegen aber ein </w:t>
      </w:r>
      <w:proofErr w:type="spellStart"/>
      <w:r>
        <w:t>newer</w:t>
      </w:r>
      <w:proofErr w:type="spellEnd"/>
      <w:r>
        <w:t xml:space="preserve"> </w:t>
      </w:r>
      <w:proofErr w:type="spellStart"/>
      <w:r>
        <w:t>mensch</w:t>
      </w:r>
      <w:proofErr w:type="spellEnd"/>
      <w:r>
        <w:t xml:space="preserve"> nach Gott geschaffen/ in </w:t>
      </w:r>
      <w:proofErr w:type="spellStart"/>
      <w:r>
        <w:t>rechtgeschaffner</w:t>
      </w:r>
      <w:proofErr w:type="spellEnd"/>
      <w:r>
        <w:t xml:space="preserve"> </w:t>
      </w:r>
      <w:proofErr w:type="spellStart"/>
      <w:r>
        <w:t>gerechtigkait</w:t>
      </w:r>
      <w:proofErr w:type="spellEnd"/>
      <w:r>
        <w:t xml:space="preserve"> </w:t>
      </w:r>
      <w:proofErr w:type="spellStart"/>
      <w:r>
        <w:t>vnnd</w:t>
      </w:r>
      <w:proofErr w:type="spellEnd"/>
      <w:r>
        <w:t xml:space="preserve"> </w:t>
      </w:r>
      <w:proofErr w:type="spellStart"/>
      <w:r>
        <w:t>hailigkait</w:t>
      </w:r>
      <w:proofErr w:type="spellEnd"/>
      <w:r>
        <w:t xml:space="preserve"> </w:t>
      </w:r>
      <w:proofErr w:type="spellStart"/>
      <w:r>
        <w:t>wirt</w:t>
      </w:r>
      <w:proofErr w:type="spellEnd"/>
      <w:r>
        <w:t xml:space="preserve"> angezogen/ das ist/ das der natürlich </w:t>
      </w:r>
      <w:proofErr w:type="spellStart"/>
      <w:r>
        <w:t>flaischlich</w:t>
      </w:r>
      <w:proofErr w:type="spellEnd"/>
      <w:r>
        <w:t xml:space="preserve"> </w:t>
      </w:r>
      <w:proofErr w:type="spellStart"/>
      <w:r>
        <w:t>mensch</w:t>
      </w:r>
      <w:proofErr w:type="spellEnd"/>
      <w:r>
        <w:t xml:space="preserve">/ </w:t>
      </w:r>
      <w:proofErr w:type="spellStart"/>
      <w:r>
        <w:t>gaistlich</w:t>
      </w:r>
      <w:proofErr w:type="spellEnd"/>
      <w:r>
        <w:t xml:space="preserve"> verändert </w:t>
      </w:r>
      <w:proofErr w:type="spellStart"/>
      <w:r>
        <w:t>vnd</w:t>
      </w:r>
      <w:proofErr w:type="spellEnd"/>
      <w:r>
        <w:t xml:space="preserve"> </w:t>
      </w:r>
      <w:proofErr w:type="spellStart"/>
      <w:r>
        <w:t>ernewert</w:t>
      </w:r>
      <w:proofErr w:type="spellEnd"/>
      <w:r>
        <w:t xml:space="preserve"> </w:t>
      </w:r>
      <w:proofErr w:type="spellStart"/>
      <w:r>
        <w:t>wirdt</w:t>
      </w:r>
      <w:proofErr w:type="spellEnd"/>
      <w:r>
        <w:t xml:space="preserve"> im </w:t>
      </w:r>
      <w:proofErr w:type="spellStart"/>
      <w:r>
        <w:t>gaist</w:t>
      </w:r>
      <w:proofErr w:type="spellEnd"/>
      <w:r>
        <w:t xml:space="preserve"> seines </w:t>
      </w:r>
      <w:proofErr w:type="spellStart"/>
      <w:r>
        <w:t>gemüts</w:t>
      </w:r>
      <w:proofErr w:type="spellEnd"/>
      <w:r>
        <w:t xml:space="preserve">/ das er </w:t>
      </w:r>
      <w:proofErr w:type="spellStart"/>
      <w:r>
        <w:t>ain</w:t>
      </w:r>
      <w:proofErr w:type="spellEnd"/>
      <w:r>
        <w:t xml:space="preserve"> </w:t>
      </w:r>
      <w:proofErr w:type="spellStart"/>
      <w:r>
        <w:t>new</w:t>
      </w:r>
      <w:proofErr w:type="spellEnd"/>
      <w:r>
        <w:t xml:space="preserve"> </w:t>
      </w:r>
      <w:proofErr w:type="spellStart"/>
      <w:r>
        <w:t>hertz</w:t>
      </w:r>
      <w:proofErr w:type="spellEnd"/>
      <w:r>
        <w:t xml:space="preserve">/ </w:t>
      </w:r>
      <w:proofErr w:type="spellStart"/>
      <w:r>
        <w:t>mut</w:t>
      </w:r>
      <w:proofErr w:type="spellEnd"/>
      <w:r>
        <w:t xml:space="preserve">/ sinn/ </w:t>
      </w:r>
      <w:proofErr w:type="spellStart"/>
      <w:r>
        <w:t>vnd</w:t>
      </w:r>
      <w:proofErr w:type="spellEnd"/>
      <w:r>
        <w:t xml:space="preserve"> gut gewissen erlanget/ das nach </w:t>
      </w:r>
      <w:proofErr w:type="spellStart"/>
      <w:r>
        <w:t>Got</w:t>
      </w:r>
      <w:proofErr w:type="spellEnd"/>
      <w:r>
        <w:t xml:space="preserve"> </w:t>
      </w:r>
      <w:proofErr w:type="spellStart"/>
      <w:r>
        <w:t>vnd</w:t>
      </w:r>
      <w:proofErr w:type="spellEnd"/>
      <w:r>
        <w:t xml:space="preserve"> seinem willen ist gerichtet/ damit er </w:t>
      </w:r>
      <w:proofErr w:type="spellStart"/>
      <w:r>
        <w:t>anfahet</w:t>
      </w:r>
      <w:proofErr w:type="spellEnd"/>
      <w:r>
        <w:t xml:space="preserve"> </w:t>
      </w:r>
      <w:proofErr w:type="spellStart"/>
      <w:r>
        <w:t>vnd</w:t>
      </w:r>
      <w:proofErr w:type="spellEnd"/>
      <w:r>
        <w:t xml:space="preserve"> bestendig </w:t>
      </w:r>
      <w:proofErr w:type="spellStart"/>
      <w:r>
        <w:t>fortfaret</w:t>
      </w:r>
      <w:proofErr w:type="spellEnd"/>
      <w:r>
        <w:t xml:space="preserve"> in der lieb </w:t>
      </w:r>
      <w:proofErr w:type="spellStart"/>
      <w:r>
        <w:t>vnd</w:t>
      </w:r>
      <w:proofErr w:type="spellEnd"/>
      <w:r>
        <w:t xml:space="preserve"> </w:t>
      </w:r>
      <w:proofErr w:type="spellStart"/>
      <w:r>
        <w:t>forcht</w:t>
      </w:r>
      <w:proofErr w:type="spellEnd"/>
      <w:r>
        <w:t xml:space="preserve"> Gottes </w:t>
      </w:r>
      <w:proofErr w:type="spellStart"/>
      <w:r>
        <w:t>zuleben</w:t>
      </w:r>
      <w:proofErr w:type="spellEnd"/>
      <w:r>
        <w:t xml:space="preserve">/ Bekümmert sich </w:t>
      </w:r>
      <w:proofErr w:type="spellStart"/>
      <w:r>
        <w:t>mer</w:t>
      </w:r>
      <w:proofErr w:type="spellEnd"/>
      <w:r>
        <w:t xml:space="preserve"> </w:t>
      </w:r>
      <w:proofErr w:type="spellStart"/>
      <w:r>
        <w:t>vmb</w:t>
      </w:r>
      <w:proofErr w:type="spellEnd"/>
      <w:r>
        <w:t xml:space="preserve"> das </w:t>
      </w:r>
      <w:proofErr w:type="spellStart"/>
      <w:r>
        <w:t>erkandtnuß</w:t>
      </w:r>
      <w:proofErr w:type="spellEnd"/>
      <w:r>
        <w:t xml:space="preserve"> der </w:t>
      </w:r>
      <w:proofErr w:type="spellStart"/>
      <w:r>
        <w:t>hymlischen</w:t>
      </w:r>
      <w:proofErr w:type="spellEnd"/>
      <w:r>
        <w:t xml:space="preserve"> </w:t>
      </w:r>
      <w:proofErr w:type="spellStart"/>
      <w:r>
        <w:t>dinger</w:t>
      </w:r>
      <w:proofErr w:type="spellEnd"/>
      <w:r>
        <w:t xml:space="preserve"> dann der irdischen/ er gewinnet lieber die </w:t>
      </w:r>
      <w:proofErr w:type="spellStart"/>
      <w:r>
        <w:t>gaistlichen</w:t>
      </w:r>
      <w:proofErr w:type="spellEnd"/>
      <w:r>
        <w:t xml:space="preserve">/ dann </w:t>
      </w:r>
      <w:proofErr w:type="spellStart"/>
      <w:r>
        <w:t>leiplichen</w:t>
      </w:r>
      <w:proofErr w:type="spellEnd"/>
      <w:r>
        <w:t xml:space="preserve"> </w:t>
      </w:r>
      <w:proofErr w:type="spellStart"/>
      <w:r>
        <w:t>reychtumber</w:t>
      </w:r>
      <w:proofErr w:type="spellEnd"/>
      <w:r>
        <w:t xml:space="preserve">/ </w:t>
      </w:r>
      <w:proofErr w:type="spellStart"/>
      <w:r>
        <w:t>vnd</w:t>
      </w:r>
      <w:proofErr w:type="spellEnd"/>
      <w:r>
        <w:t xml:space="preserve"> </w:t>
      </w:r>
      <w:proofErr w:type="spellStart"/>
      <w:r>
        <w:t>seytmal</w:t>
      </w:r>
      <w:proofErr w:type="spellEnd"/>
      <w:r>
        <w:t xml:space="preserve"> er </w:t>
      </w:r>
      <w:proofErr w:type="spellStart"/>
      <w:r>
        <w:t>waißt</w:t>
      </w:r>
      <w:proofErr w:type="spellEnd"/>
      <w:r>
        <w:t xml:space="preserve"> das er hie </w:t>
      </w:r>
      <w:proofErr w:type="spellStart"/>
      <w:r>
        <w:t>kain</w:t>
      </w:r>
      <w:proofErr w:type="spellEnd"/>
      <w:r>
        <w:t xml:space="preserve"> </w:t>
      </w:r>
      <w:proofErr w:type="spellStart"/>
      <w:r>
        <w:t>bleybende</w:t>
      </w:r>
      <w:proofErr w:type="spellEnd"/>
      <w:r>
        <w:t xml:space="preserve"> </w:t>
      </w:r>
      <w:proofErr w:type="spellStart"/>
      <w:r>
        <w:t>stat</w:t>
      </w:r>
      <w:proofErr w:type="spellEnd"/>
      <w:r>
        <w:t xml:space="preserve"> hat/ </w:t>
      </w:r>
      <w:proofErr w:type="spellStart"/>
      <w:r>
        <w:t>sonder</w:t>
      </w:r>
      <w:proofErr w:type="spellEnd"/>
      <w:r>
        <w:t xml:space="preserve"> </w:t>
      </w:r>
      <w:proofErr w:type="spellStart"/>
      <w:r>
        <w:t>ain</w:t>
      </w:r>
      <w:proofErr w:type="spellEnd"/>
      <w:r>
        <w:t xml:space="preserve"> </w:t>
      </w:r>
      <w:proofErr w:type="spellStart"/>
      <w:r>
        <w:t>Bilgram</w:t>
      </w:r>
      <w:proofErr w:type="spellEnd"/>
      <w:r>
        <w:t xml:space="preserve"> ist </w:t>
      </w:r>
      <w:proofErr w:type="spellStart"/>
      <w:r>
        <w:t>auff</w:t>
      </w:r>
      <w:proofErr w:type="spellEnd"/>
      <w:r>
        <w:t xml:space="preserve"> erden/ so suchet er die </w:t>
      </w:r>
      <w:proofErr w:type="spellStart"/>
      <w:r>
        <w:t>zukünfftigen</w:t>
      </w:r>
      <w:proofErr w:type="spellEnd"/>
      <w:r>
        <w:t xml:space="preserve">/ trachtet </w:t>
      </w:r>
      <w:proofErr w:type="spellStart"/>
      <w:r>
        <w:t>mer</w:t>
      </w:r>
      <w:proofErr w:type="spellEnd"/>
      <w:r>
        <w:t xml:space="preserve"> nach dem ewigen dann nach dem zeitlichen leben/ wie der Herr seine Junger </w:t>
      </w:r>
      <w:proofErr w:type="spellStart"/>
      <w:r>
        <w:t>ermanet</w:t>
      </w:r>
      <w:proofErr w:type="spellEnd"/>
      <w:r>
        <w:t xml:space="preserve"> da er spricht/ Suchet am ersten das Reich Gottes </w:t>
      </w:r>
      <w:proofErr w:type="spellStart"/>
      <w:r>
        <w:t>vnd</w:t>
      </w:r>
      <w:proofErr w:type="spellEnd"/>
      <w:r>
        <w:t xml:space="preserve"> sein </w:t>
      </w:r>
      <w:proofErr w:type="spellStart"/>
      <w:r>
        <w:t>gerechtigkait</w:t>
      </w:r>
      <w:proofErr w:type="spellEnd"/>
      <w:r>
        <w:t xml:space="preserve">/ so </w:t>
      </w:r>
      <w:proofErr w:type="spellStart"/>
      <w:r>
        <w:t>wirdt</w:t>
      </w:r>
      <w:proofErr w:type="spellEnd"/>
      <w:r>
        <w:t xml:space="preserve"> </w:t>
      </w:r>
      <w:proofErr w:type="spellStart"/>
      <w:r>
        <w:t>eüch</w:t>
      </w:r>
      <w:proofErr w:type="spellEnd"/>
      <w:r>
        <w:t xml:space="preserve"> das alles (vernimm damit </w:t>
      </w:r>
      <w:proofErr w:type="spellStart"/>
      <w:r>
        <w:t>jr</w:t>
      </w:r>
      <w:proofErr w:type="spellEnd"/>
      <w:r>
        <w:t xml:space="preserve"> </w:t>
      </w:r>
      <w:proofErr w:type="spellStart"/>
      <w:r>
        <w:t>ewer</w:t>
      </w:r>
      <w:proofErr w:type="spellEnd"/>
      <w:r>
        <w:t xml:space="preserve"> zeitlich leben erhaltet) zufallen. </w:t>
      </w:r>
    </w:p>
    <w:p w14:paraId="75CF783F" w14:textId="77777777" w:rsidR="001247EE" w:rsidRDefault="001247EE" w:rsidP="001247EE">
      <w:pPr>
        <w:pStyle w:val="StandardWeb"/>
      </w:pPr>
      <w:proofErr w:type="spellStart"/>
      <w:r>
        <w:t>Kürtzlich</w:t>
      </w:r>
      <w:proofErr w:type="spellEnd"/>
      <w:r>
        <w:t xml:space="preserve">/ es ist die </w:t>
      </w:r>
      <w:proofErr w:type="spellStart"/>
      <w:r>
        <w:t>widergeburt</w:t>
      </w:r>
      <w:proofErr w:type="spellEnd"/>
      <w:r>
        <w:t xml:space="preserve"> </w:t>
      </w:r>
      <w:proofErr w:type="spellStart"/>
      <w:r>
        <w:t>ain</w:t>
      </w:r>
      <w:proofErr w:type="spellEnd"/>
      <w:r>
        <w:t xml:space="preserve"> </w:t>
      </w:r>
      <w:proofErr w:type="spellStart"/>
      <w:r>
        <w:t>anfencklicher</w:t>
      </w:r>
      <w:proofErr w:type="spellEnd"/>
      <w:r>
        <w:t xml:space="preserve"> </w:t>
      </w:r>
      <w:proofErr w:type="spellStart"/>
      <w:r>
        <w:t>eingang</w:t>
      </w:r>
      <w:proofErr w:type="spellEnd"/>
      <w:r>
        <w:t xml:space="preserve"> in </w:t>
      </w:r>
      <w:proofErr w:type="spellStart"/>
      <w:r>
        <w:t>hymel</w:t>
      </w:r>
      <w:proofErr w:type="spellEnd"/>
      <w:r>
        <w:t xml:space="preserve">/ das der </w:t>
      </w:r>
      <w:proofErr w:type="spellStart"/>
      <w:r>
        <w:t>mensch</w:t>
      </w:r>
      <w:proofErr w:type="spellEnd"/>
      <w:r>
        <w:t xml:space="preserve"> </w:t>
      </w:r>
      <w:proofErr w:type="spellStart"/>
      <w:r>
        <w:t>vergebung</w:t>
      </w:r>
      <w:proofErr w:type="spellEnd"/>
      <w:r>
        <w:t xml:space="preserve"> seiner </w:t>
      </w:r>
      <w:proofErr w:type="spellStart"/>
      <w:r>
        <w:t>sünden</w:t>
      </w:r>
      <w:proofErr w:type="spellEnd"/>
      <w:r>
        <w:t xml:space="preserve">/ </w:t>
      </w:r>
      <w:proofErr w:type="spellStart"/>
      <w:r>
        <w:t>vnd</w:t>
      </w:r>
      <w:proofErr w:type="spellEnd"/>
      <w:r>
        <w:t xml:space="preserve"> </w:t>
      </w:r>
      <w:proofErr w:type="spellStart"/>
      <w:r>
        <w:t>ainen</w:t>
      </w:r>
      <w:proofErr w:type="spellEnd"/>
      <w:r>
        <w:t xml:space="preserve"> göttlichen </w:t>
      </w:r>
      <w:proofErr w:type="spellStart"/>
      <w:r>
        <w:t>trost</w:t>
      </w:r>
      <w:proofErr w:type="spellEnd"/>
      <w:r>
        <w:t xml:space="preserve"> im </w:t>
      </w:r>
      <w:proofErr w:type="spellStart"/>
      <w:r>
        <w:t>hertzen</w:t>
      </w:r>
      <w:proofErr w:type="spellEnd"/>
      <w:r>
        <w:t xml:space="preserve"> empfindet/ durch den glauben Jesu Christi/ Es </w:t>
      </w:r>
      <w:proofErr w:type="spellStart"/>
      <w:r>
        <w:t>it</w:t>
      </w:r>
      <w:proofErr w:type="spellEnd"/>
      <w:r>
        <w:t xml:space="preserve"> </w:t>
      </w:r>
      <w:proofErr w:type="spellStart"/>
      <w:r>
        <w:t>ain</w:t>
      </w:r>
      <w:proofErr w:type="spellEnd"/>
      <w:r>
        <w:t xml:space="preserve"> </w:t>
      </w:r>
      <w:proofErr w:type="spellStart"/>
      <w:r>
        <w:t>empfengknuß</w:t>
      </w:r>
      <w:proofErr w:type="spellEnd"/>
      <w:r>
        <w:t xml:space="preserve"> der </w:t>
      </w:r>
      <w:proofErr w:type="spellStart"/>
      <w:r>
        <w:t>gnaden</w:t>
      </w:r>
      <w:proofErr w:type="spellEnd"/>
      <w:r>
        <w:t xml:space="preserve"> </w:t>
      </w:r>
      <w:proofErr w:type="spellStart"/>
      <w:r>
        <w:t>vnd</w:t>
      </w:r>
      <w:proofErr w:type="spellEnd"/>
      <w:r>
        <w:t xml:space="preserve"> des </w:t>
      </w:r>
      <w:proofErr w:type="spellStart"/>
      <w:r>
        <w:t>gaists</w:t>
      </w:r>
      <w:proofErr w:type="spellEnd"/>
      <w:r>
        <w:t xml:space="preserve"> Christi/ </w:t>
      </w:r>
      <w:proofErr w:type="spellStart"/>
      <w:r>
        <w:t>dardurch</w:t>
      </w:r>
      <w:proofErr w:type="spellEnd"/>
      <w:r>
        <w:t xml:space="preserve"> </w:t>
      </w:r>
      <w:proofErr w:type="spellStart"/>
      <w:r>
        <w:t>ain</w:t>
      </w:r>
      <w:proofErr w:type="spellEnd"/>
      <w:r>
        <w:t xml:space="preserve"> </w:t>
      </w:r>
      <w:proofErr w:type="spellStart"/>
      <w:r>
        <w:t>bekerung</w:t>
      </w:r>
      <w:proofErr w:type="spellEnd"/>
      <w:r>
        <w:t xml:space="preserve">/ </w:t>
      </w:r>
      <w:proofErr w:type="spellStart"/>
      <w:r>
        <w:t>verleügnung</w:t>
      </w:r>
      <w:proofErr w:type="spellEnd"/>
      <w:r>
        <w:t xml:space="preserve">/ </w:t>
      </w:r>
      <w:proofErr w:type="spellStart"/>
      <w:r>
        <w:t>vnnd</w:t>
      </w:r>
      <w:proofErr w:type="spellEnd"/>
      <w:r>
        <w:t xml:space="preserve"> absterben </w:t>
      </w:r>
      <w:proofErr w:type="spellStart"/>
      <w:r>
        <w:t>vnser</w:t>
      </w:r>
      <w:proofErr w:type="spellEnd"/>
      <w:r>
        <w:t xml:space="preserve"> </w:t>
      </w:r>
      <w:proofErr w:type="spellStart"/>
      <w:r>
        <w:t>selbs</w:t>
      </w:r>
      <w:proofErr w:type="spellEnd"/>
      <w:r>
        <w:t xml:space="preserve"> </w:t>
      </w:r>
      <w:proofErr w:type="spellStart"/>
      <w:r>
        <w:t>geschicht</w:t>
      </w:r>
      <w:proofErr w:type="spellEnd"/>
      <w:r>
        <w:t xml:space="preserve">/ </w:t>
      </w:r>
      <w:proofErr w:type="spellStart"/>
      <w:r>
        <w:t>sampt</w:t>
      </w:r>
      <w:proofErr w:type="spellEnd"/>
      <w:r>
        <w:t xml:space="preserve"> allem dem/ das </w:t>
      </w:r>
      <w:proofErr w:type="spellStart"/>
      <w:r>
        <w:t>vns</w:t>
      </w:r>
      <w:proofErr w:type="spellEnd"/>
      <w:r>
        <w:t xml:space="preserve"> nach dem </w:t>
      </w:r>
      <w:proofErr w:type="spellStart"/>
      <w:r>
        <w:t>flaisch</w:t>
      </w:r>
      <w:proofErr w:type="spellEnd"/>
      <w:r>
        <w:t xml:space="preserve"> liebet </w:t>
      </w:r>
      <w:proofErr w:type="spellStart"/>
      <w:r>
        <w:t>vnd</w:t>
      </w:r>
      <w:proofErr w:type="spellEnd"/>
      <w:r>
        <w:t xml:space="preserve"> angeboren/ was </w:t>
      </w:r>
      <w:proofErr w:type="spellStart"/>
      <w:r>
        <w:t>Got</w:t>
      </w:r>
      <w:proofErr w:type="spellEnd"/>
      <w:r>
        <w:t xml:space="preserve"> </w:t>
      </w:r>
      <w:proofErr w:type="spellStart"/>
      <w:r>
        <w:t>vnnd</w:t>
      </w:r>
      <w:proofErr w:type="spellEnd"/>
      <w:r>
        <w:t xml:space="preserve"> seinem </w:t>
      </w:r>
      <w:proofErr w:type="spellStart"/>
      <w:r>
        <w:t>hailigen</w:t>
      </w:r>
      <w:proofErr w:type="spellEnd"/>
      <w:r>
        <w:t xml:space="preserve"> </w:t>
      </w:r>
      <w:proofErr w:type="spellStart"/>
      <w:r>
        <w:t>gaist</w:t>
      </w:r>
      <w:proofErr w:type="spellEnd"/>
      <w:r>
        <w:t xml:space="preserve"> entgegen ist/ Zu dem ists </w:t>
      </w:r>
      <w:proofErr w:type="spellStart"/>
      <w:r>
        <w:t>ain</w:t>
      </w:r>
      <w:proofErr w:type="spellEnd"/>
      <w:r>
        <w:t xml:space="preserve"> lebendig </w:t>
      </w:r>
      <w:proofErr w:type="spellStart"/>
      <w:r>
        <w:t>werdung</w:t>
      </w:r>
      <w:proofErr w:type="spellEnd"/>
      <w:r>
        <w:t xml:space="preserve">/ </w:t>
      </w:r>
      <w:proofErr w:type="spellStart"/>
      <w:r>
        <w:t>auffwachsung</w:t>
      </w:r>
      <w:proofErr w:type="spellEnd"/>
      <w:r>
        <w:t xml:space="preserve">/ </w:t>
      </w:r>
      <w:proofErr w:type="spellStart"/>
      <w:r>
        <w:t>vnd</w:t>
      </w:r>
      <w:proofErr w:type="spellEnd"/>
      <w:r>
        <w:t xml:space="preserve"> </w:t>
      </w:r>
      <w:proofErr w:type="spellStart"/>
      <w:r>
        <w:t>zunemen</w:t>
      </w:r>
      <w:proofErr w:type="spellEnd"/>
      <w:r>
        <w:t xml:space="preserve">/ im leben das </w:t>
      </w:r>
      <w:proofErr w:type="spellStart"/>
      <w:r>
        <w:t>auß</w:t>
      </w:r>
      <w:proofErr w:type="spellEnd"/>
      <w:r>
        <w:t xml:space="preserve"> </w:t>
      </w:r>
      <w:proofErr w:type="spellStart"/>
      <w:r>
        <w:t>Got</w:t>
      </w:r>
      <w:proofErr w:type="spellEnd"/>
      <w:r>
        <w:t xml:space="preserve"> ist/ in aller </w:t>
      </w:r>
      <w:proofErr w:type="spellStart"/>
      <w:r>
        <w:t>tugent</w:t>
      </w:r>
      <w:proofErr w:type="spellEnd"/>
      <w:r>
        <w:t xml:space="preserve">/ </w:t>
      </w:r>
      <w:proofErr w:type="spellStart"/>
      <w:r>
        <w:t>gerechtigkait</w:t>
      </w:r>
      <w:proofErr w:type="spellEnd"/>
      <w:r>
        <w:t xml:space="preserve">/ gehorsam/ </w:t>
      </w:r>
      <w:proofErr w:type="spellStart"/>
      <w:r>
        <w:t>senfftmutigkait</w:t>
      </w:r>
      <w:proofErr w:type="spellEnd"/>
      <w:r>
        <w:t xml:space="preserve">/ </w:t>
      </w:r>
      <w:proofErr w:type="spellStart"/>
      <w:r>
        <w:t>demut</w:t>
      </w:r>
      <w:proofErr w:type="spellEnd"/>
      <w:r>
        <w:t xml:space="preserve">/ </w:t>
      </w:r>
      <w:proofErr w:type="spellStart"/>
      <w:r>
        <w:t>zucht</w:t>
      </w:r>
      <w:proofErr w:type="spellEnd"/>
      <w:r>
        <w:t xml:space="preserve">/ lieb </w:t>
      </w:r>
      <w:proofErr w:type="spellStart"/>
      <w:r>
        <w:t>vnd</w:t>
      </w:r>
      <w:proofErr w:type="spellEnd"/>
      <w:r>
        <w:t xml:space="preserve"> </w:t>
      </w:r>
      <w:proofErr w:type="spellStart"/>
      <w:r>
        <w:t>vnsträfflichait</w:t>
      </w:r>
      <w:proofErr w:type="spellEnd"/>
      <w:r>
        <w:t xml:space="preserve">/ durch </w:t>
      </w:r>
      <w:proofErr w:type="spellStart"/>
      <w:r>
        <w:t>vnsern</w:t>
      </w:r>
      <w:proofErr w:type="spellEnd"/>
      <w:r>
        <w:t xml:space="preserve"> Herren Christum Jesum/ der ist das </w:t>
      </w:r>
      <w:proofErr w:type="spellStart"/>
      <w:r>
        <w:t>wort</w:t>
      </w:r>
      <w:proofErr w:type="spellEnd"/>
      <w:r>
        <w:t xml:space="preserve"> </w:t>
      </w:r>
      <w:proofErr w:type="spellStart"/>
      <w:r>
        <w:t>vnd</w:t>
      </w:r>
      <w:proofErr w:type="spellEnd"/>
      <w:r>
        <w:t xml:space="preserve"> der </w:t>
      </w:r>
      <w:proofErr w:type="spellStart"/>
      <w:r>
        <w:t>Somen</w:t>
      </w:r>
      <w:proofErr w:type="spellEnd"/>
      <w:r>
        <w:t xml:space="preserve">/ </w:t>
      </w:r>
      <w:proofErr w:type="spellStart"/>
      <w:r>
        <w:t>darauß</w:t>
      </w:r>
      <w:proofErr w:type="spellEnd"/>
      <w:r>
        <w:t xml:space="preserve"> die </w:t>
      </w:r>
      <w:proofErr w:type="spellStart"/>
      <w:r>
        <w:t>kinder</w:t>
      </w:r>
      <w:proofErr w:type="spellEnd"/>
      <w:r>
        <w:t xml:space="preserve"> Gottes geboren werden/ Lu. 8. 1 Pet. 1. </w:t>
      </w:r>
    </w:p>
    <w:p w14:paraId="3344FF80" w14:textId="77777777" w:rsidR="001247EE" w:rsidRDefault="001247EE" w:rsidP="001247EE">
      <w:pPr>
        <w:pStyle w:val="StandardWeb"/>
      </w:pPr>
      <w:proofErr w:type="spellStart"/>
      <w:r>
        <w:t>Solt</w:t>
      </w:r>
      <w:proofErr w:type="spellEnd"/>
      <w:r>
        <w:t xml:space="preserve"> du vor Gott </w:t>
      </w:r>
      <w:proofErr w:type="spellStart"/>
      <w:r>
        <w:t>frumm</w:t>
      </w:r>
      <w:proofErr w:type="spellEnd"/>
      <w:r>
        <w:t xml:space="preserve">/ </w:t>
      </w:r>
      <w:proofErr w:type="spellStart"/>
      <w:r>
        <w:t>hailig</w:t>
      </w:r>
      <w:proofErr w:type="spellEnd"/>
      <w:r>
        <w:t xml:space="preserve"> </w:t>
      </w:r>
      <w:proofErr w:type="spellStart"/>
      <w:r>
        <w:t>vnd</w:t>
      </w:r>
      <w:proofErr w:type="spellEnd"/>
      <w:r>
        <w:t xml:space="preserve"> </w:t>
      </w:r>
      <w:proofErr w:type="spellStart"/>
      <w:r>
        <w:t>sälig</w:t>
      </w:r>
      <w:proofErr w:type="spellEnd"/>
      <w:r>
        <w:t xml:space="preserve"> sein/ so muß das </w:t>
      </w:r>
      <w:proofErr w:type="spellStart"/>
      <w:r>
        <w:t>vngöttlich</w:t>
      </w:r>
      <w:proofErr w:type="spellEnd"/>
      <w:r>
        <w:t xml:space="preserve"> </w:t>
      </w:r>
      <w:proofErr w:type="spellStart"/>
      <w:r>
        <w:t>sündtlich</w:t>
      </w:r>
      <w:proofErr w:type="spellEnd"/>
      <w:r>
        <w:t xml:space="preserve"> wesen in dir absterben/ der alt Adam/ die angeboren </w:t>
      </w:r>
      <w:proofErr w:type="spellStart"/>
      <w:r>
        <w:t>sündtlich</w:t>
      </w:r>
      <w:proofErr w:type="spellEnd"/>
      <w:r>
        <w:t xml:space="preserve"> </w:t>
      </w:r>
      <w:proofErr w:type="spellStart"/>
      <w:r>
        <w:t>art</w:t>
      </w:r>
      <w:proofErr w:type="spellEnd"/>
      <w:r>
        <w:t xml:space="preserve"> des </w:t>
      </w:r>
      <w:proofErr w:type="spellStart"/>
      <w:r>
        <w:t>flaisches</w:t>
      </w:r>
      <w:proofErr w:type="spellEnd"/>
      <w:r>
        <w:t xml:space="preserve">/ muß </w:t>
      </w:r>
      <w:proofErr w:type="spellStart"/>
      <w:r>
        <w:t>ye</w:t>
      </w:r>
      <w:proofErr w:type="spellEnd"/>
      <w:r>
        <w:t xml:space="preserve"> </w:t>
      </w:r>
      <w:proofErr w:type="spellStart"/>
      <w:r>
        <w:t>lenger</w:t>
      </w:r>
      <w:proofErr w:type="spellEnd"/>
      <w:r>
        <w:t xml:space="preserve"> </w:t>
      </w:r>
      <w:proofErr w:type="spellStart"/>
      <w:r>
        <w:t>ye</w:t>
      </w:r>
      <w:proofErr w:type="spellEnd"/>
      <w:r>
        <w:t xml:space="preserve"> </w:t>
      </w:r>
      <w:proofErr w:type="spellStart"/>
      <w:r>
        <w:t>mer</w:t>
      </w:r>
      <w:proofErr w:type="spellEnd"/>
      <w:r>
        <w:t xml:space="preserve"> </w:t>
      </w:r>
      <w:proofErr w:type="spellStart"/>
      <w:r>
        <w:t>außgereüttet</w:t>
      </w:r>
      <w:proofErr w:type="spellEnd"/>
      <w:r>
        <w:t xml:space="preserve"> werden. Es muß die </w:t>
      </w:r>
      <w:proofErr w:type="spellStart"/>
      <w:r>
        <w:t>handtgeschrifft</w:t>
      </w:r>
      <w:proofErr w:type="spellEnd"/>
      <w:r>
        <w:t xml:space="preserve"> </w:t>
      </w:r>
      <w:proofErr w:type="spellStart"/>
      <w:r>
        <w:t>dess</w:t>
      </w:r>
      <w:proofErr w:type="spellEnd"/>
      <w:r>
        <w:t xml:space="preserve"> bösen </w:t>
      </w:r>
      <w:proofErr w:type="spellStart"/>
      <w:r>
        <w:t>gaists</w:t>
      </w:r>
      <w:proofErr w:type="spellEnd"/>
      <w:r>
        <w:t xml:space="preserve"> in deinem </w:t>
      </w:r>
      <w:proofErr w:type="spellStart"/>
      <w:r>
        <w:t>hertzen</w:t>
      </w:r>
      <w:proofErr w:type="spellEnd"/>
      <w:r>
        <w:t xml:space="preserve">/ das ist die </w:t>
      </w:r>
      <w:proofErr w:type="spellStart"/>
      <w:r>
        <w:t>eingepflantzt</w:t>
      </w:r>
      <w:proofErr w:type="spellEnd"/>
      <w:r>
        <w:t xml:space="preserve"> </w:t>
      </w:r>
      <w:proofErr w:type="spellStart"/>
      <w:r>
        <w:t>maledeyung</w:t>
      </w:r>
      <w:proofErr w:type="spellEnd"/>
      <w:r>
        <w:t xml:space="preserve"> oder </w:t>
      </w:r>
      <w:proofErr w:type="spellStart"/>
      <w:r>
        <w:t>verdamnuß</w:t>
      </w:r>
      <w:proofErr w:type="spellEnd"/>
      <w:r>
        <w:t xml:space="preserve">/ so du von Adam hast ererbet/ </w:t>
      </w:r>
      <w:proofErr w:type="spellStart"/>
      <w:r>
        <w:t>abgetilget</w:t>
      </w:r>
      <w:proofErr w:type="spellEnd"/>
      <w:r>
        <w:t xml:space="preserve"> werden. </w:t>
      </w:r>
    </w:p>
    <w:p w14:paraId="790A99A7" w14:textId="77777777" w:rsidR="001247EE" w:rsidRDefault="001247EE" w:rsidP="001247EE">
      <w:pPr>
        <w:pStyle w:val="StandardWeb"/>
      </w:pPr>
      <w:r>
        <w:t xml:space="preserve">In summa </w:t>
      </w:r>
      <w:proofErr w:type="spellStart"/>
      <w:r>
        <w:t>deim</w:t>
      </w:r>
      <w:proofErr w:type="spellEnd"/>
      <w:r>
        <w:t xml:space="preserve"> </w:t>
      </w:r>
      <w:proofErr w:type="spellStart"/>
      <w:r>
        <w:t>flaisch</w:t>
      </w:r>
      <w:proofErr w:type="spellEnd"/>
      <w:r>
        <w:t xml:space="preserve"> muß sein natürlicher gang </w:t>
      </w:r>
      <w:proofErr w:type="spellStart"/>
      <w:r>
        <w:t>abgelainet</w:t>
      </w:r>
      <w:proofErr w:type="spellEnd"/>
      <w:r>
        <w:t xml:space="preserve"> werden/ das die </w:t>
      </w:r>
      <w:proofErr w:type="spellStart"/>
      <w:r>
        <w:t>sünd</w:t>
      </w:r>
      <w:proofErr w:type="spellEnd"/>
      <w:r>
        <w:t xml:space="preserve"> </w:t>
      </w:r>
      <w:proofErr w:type="spellStart"/>
      <w:r>
        <w:t>inn</w:t>
      </w:r>
      <w:proofErr w:type="spellEnd"/>
      <w:r>
        <w:t xml:space="preserve"> deinem sterblichen </w:t>
      </w:r>
      <w:proofErr w:type="spellStart"/>
      <w:r>
        <w:t>leyb</w:t>
      </w:r>
      <w:proofErr w:type="spellEnd"/>
      <w:r>
        <w:t xml:space="preserve"> </w:t>
      </w:r>
      <w:proofErr w:type="spellStart"/>
      <w:r>
        <w:t>nit</w:t>
      </w:r>
      <w:proofErr w:type="spellEnd"/>
      <w:r>
        <w:t xml:space="preserve"> </w:t>
      </w:r>
      <w:proofErr w:type="spellStart"/>
      <w:r>
        <w:t>hersche</w:t>
      </w:r>
      <w:proofErr w:type="spellEnd"/>
      <w:r>
        <w:t xml:space="preserve">/ dagegen aber muß Christus Jesus das </w:t>
      </w:r>
      <w:proofErr w:type="spellStart"/>
      <w:r>
        <w:t>eingeflaischte</w:t>
      </w:r>
      <w:proofErr w:type="spellEnd"/>
      <w:r>
        <w:t xml:space="preserve"> </w:t>
      </w:r>
      <w:proofErr w:type="spellStart"/>
      <w:r>
        <w:t>wort</w:t>
      </w:r>
      <w:proofErr w:type="spellEnd"/>
      <w:r>
        <w:t xml:space="preserve"> Gottes in dich kommen/ durch welchen du </w:t>
      </w:r>
      <w:proofErr w:type="spellStart"/>
      <w:r>
        <w:t>warhafftig</w:t>
      </w:r>
      <w:proofErr w:type="spellEnd"/>
      <w:r>
        <w:t xml:space="preserve"> in seinem </w:t>
      </w:r>
      <w:proofErr w:type="spellStart"/>
      <w:r>
        <w:t>hayligen</w:t>
      </w:r>
      <w:proofErr w:type="spellEnd"/>
      <w:r>
        <w:t xml:space="preserve"> </w:t>
      </w:r>
      <w:proofErr w:type="spellStart"/>
      <w:r>
        <w:t>gaist</w:t>
      </w:r>
      <w:proofErr w:type="spellEnd"/>
      <w:r>
        <w:t xml:space="preserve"> widergeboren/ </w:t>
      </w:r>
      <w:proofErr w:type="spellStart"/>
      <w:r>
        <w:t>inn</w:t>
      </w:r>
      <w:proofErr w:type="spellEnd"/>
      <w:r>
        <w:t xml:space="preserve"> </w:t>
      </w:r>
      <w:proofErr w:type="spellStart"/>
      <w:r>
        <w:t>ainen</w:t>
      </w:r>
      <w:proofErr w:type="spellEnd"/>
      <w:r>
        <w:t xml:space="preserve"> </w:t>
      </w:r>
      <w:proofErr w:type="spellStart"/>
      <w:r>
        <w:t>neuwen</w:t>
      </w:r>
      <w:proofErr w:type="spellEnd"/>
      <w:r>
        <w:t xml:space="preserve"> </w:t>
      </w:r>
      <w:proofErr w:type="spellStart"/>
      <w:r>
        <w:t>wandel</w:t>
      </w:r>
      <w:proofErr w:type="spellEnd"/>
      <w:r>
        <w:t xml:space="preserve"> </w:t>
      </w:r>
      <w:proofErr w:type="spellStart"/>
      <w:r>
        <w:t>vnd</w:t>
      </w:r>
      <w:proofErr w:type="spellEnd"/>
      <w:r>
        <w:t xml:space="preserve"> wesen gesetzt werdest/ das du also durch </w:t>
      </w:r>
      <w:proofErr w:type="spellStart"/>
      <w:r>
        <w:t>jn</w:t>
      </w:r>
      <w:proofErr w:type="spellEnd"/>
      <w:r>
        <w:t xml:space="preserve"> </w:t>
      </w:r>
      <w:proofErr w:type="spellStart"/>
      <w:r>
        <w:t>vnd</w:t>
      </w:r>
      <w:proofErr w:type="spellEnd"/>
      <w:r>
        <w:t xml:space="preserve"> in </w:t>
      </w:r>
      <w:proofErr w:type="spellStart"/>
      <w:r>
        <w:t>jm</w:t>
      </w:r>
      <w:proofErr w:type="spellEnd"/>
      <w:r>
        <w:t xml:space="preserve"> nach dem maß des </w:t>
      </w:r>
      <w:proofErr w:type="spellStart"/>
      <w:r>
        <w:t>glaubens</w:t>
      </w:r>
      <w:proofErr w:type="spellEnd"/>
      <w:r>
        <w:t xml:space="preserve">/ zur </w:t>
      </w:r>
      <w:proofErr w:type="spellStart"/>
      <w:r>
        <w:t>behausung</w:t>
      </w:r>
      <w:proofErr w:type="spellEnd"/>
      <w:r>
        <w:t xml:space="preserve"> Gottes </w:t>
      </w:r>
      <w:proofErr w:type="spellStart"/>
      <w:r>
        <w:t>auffwachsest</w:t>
      </w:r>
      <w:proofErr w:type="spellEnd"/>
      <w:r>
        <w:t xml:space="preserve"> das er dein </w:t>
      </w:r>
      <w:proofErr w:type="spellStart"/>
      <w:r>
        <w:t>frid</w:t>
      </w:r>
      <w:proofErr w:type="spellEnd"/>
      <w:r>
        <w:t xml:space="preserve">/ dein </w:t>
      </w:r>
      <w:proofErr w:type="spellStart"/>
      <w:r>
        <w:t>gerechtigkait</w:t>
      </w:r>
      <w:proofErr w:type="spellEnd"/>
      <w:r>
        <w:t xml:space="preserve">/ </w:t>
      </w:r>
      <w:proofErr w:type="spellStart"/>
      <w:r>
        <w:t>trost</w:t>
      </w:r>
      <w:proofErr w:type="spellEnd"/>
      <w:r>
        <w:t xml:space="preserve"> </w:t>
      </w:r>
      <w:proofErr w:type="spellStart"/>
      <w:r>
        <w:t>vnd</w:t>
      </w:r>
      <w:proofErr w:type="spellEnd"/>
      <w:r>
        <w:t xml:space="preserve"> </w:t>
      </w:r>
      <w:proofErr w:type="spellStart"/>
      <w:r>
        <w:t>freüd</w:t>
      </w:r>
      <w:proofErr w:type="spellEnd"/>
      <w:r>
        <w:t xml:space="preserve">/ ja deines </w:t>
      </w:r>
      <w:proofErr w:type="spellStart"/>
      <w:r>
        <w:t>hertzen</w:t>
      </w:r>
      <w:proofErr w:type="spellEnd"/>
      <w:r>
        <w:t xml:space="preserve"> </w:t>
      </w:r>
      <w:proofErr w:type="spellStart"/>
      <w:r>
        <w:t>innwoner</w:t>
      </w:r>
      <w:proofErr w:type="spellEnd"/>
      <w:r>
        <w:t xml:space="preserve">/ </w:t>
      </w:r>
      <w:proofErr w:type="spellStart"/>
      <w:r>
        <w:t>regierer</w:t>
      </w:r>
      <w:proofErr w:type="spellEnd"/>
      <w:r>
        <w:t xml:space="preserve">/ </w:t>
      </w:r>
      <w:proofErr w:type="spellStart"/>
      <w:r>
        <w:t>vnd</w:t>
      </w:r>
      <w:proofErr w:type="spellEnd"/>
      <w:r>
        <w:t xml:space="preserve"> dein </w:t>
      </w:r>
      <w:proofErr w:type="spellStart"/>
      <w:r>
        <w:t>haupt</w:t>
      </w:r>
      <w:proofErr w:type="spellEnd"/>
      <w:r>
        <w:t xml:space="preserve"> </w:t>
      </w:r>
      <w:proofErr w:type="spellStart"/>
      <w:r>
        <w:t>vnd</w:t>
      </w:r>
      <w:proofErr w:type="spellEnd"/>
      <w:r>
        <w:t xml:space="preserve"> Herr sey/ damit du </w:t>
      </w:r>
      <w:proofErr w:type="spellStart"/>
      <w:r>
        <w:t>ain</w:t>
      </w:r>
      <w:proofErr w:type="spellEnd"/>
      <w:r>
        <w:t xml:space="preserve"> </w:t>
      </w:r>
      <w:proofErr w:type="spellStart"/>
      <w:r>
        <w:t>vnnderthenig</w:t>
      </w:r>
      <w:proofErr w:type="spellEnd"/>
      <w:r>
        <w:t xml:space="preserve"> gehorsam </w:t>
      </w:r>
      <w:proofErr w:type="spellStart"/>
      <w:r>
        <w:t>gelid</w:t>
      </w:r>
      <w:proofErr w:type="spellEnd"/>
      <w:r>
        <w:t xml:space="preserve">/ seines </w:t>
      </w:r>
      <w:proofErr w:type="spellStart"/>
      <w:r>
        <w:t>hailigen</w:t>
      </w:r>
      <w:proofErr w:type="spellEnd"/>
      <w:r>
        <w:t xml:space="preserve"> </w:t>
      </w:r>
      <w:proofErr w:type="spellStart"/>
      <w:r>
        <w:t>leybs</w:t>
      </w:r>
      <w:proofErr w:type="spellEnd"/>
      <w:r>
        <w:t xml:space="preserve">/ </w:t>
      </w:r>
      <w:proofErr w:type="spellStart"/>
      <w:r>
        <w:t>ain</w:t>
      </w:r>
      <w:proofErr w:type="spellEnd"/>
      <w:r>
        <w:t xml:space="preserve"> erb des </w:t>
      </w:r>
      <w:proofErr w:type="spellStart"/>
      <w:r>
        <w:t>hymels</w:t>
      </w:r>
      <w:proofErr w:type="spellEnd"/>
      <w:r>
        <w:t xml:space="preserve"> </w:t>
      </w:r>
      <w:proofErr w:type="spellStart"/>
      <w:r>
        <w:t>vnd</w:t>
      </w:r>
      <w:proofErr w:type="spellEnd"/>
      <w:r>
        <w:t xml:space="preserve"> ewiger Tempel Gottes werdest. </w:t>
      </w:r>
    </w:p>
    <w:p w14:paraId="26B598CD" w14:textId="77777777" w:rsidR="001247EE" w:rsidRDefault="001247EE" w:rsidP="001247EE">
      <w:pPr>
        <w:pStyle w:val="StandardWeb"/>
      </w:pPr>
      <w:r>
        <w:t xml:space="preserve">Das ist der recht </w:t>
      </w:r>
      <w:proofErr w:type="spellStart"/>
      <w:r>
        <w:t>verstannd</w:t>
      </w:r>
      <w:proofErr w:type="spellEnd"/>
      <w:r>
        <w:t xml:space="preserve"> der </w:t>
      </w:r>
      <w:proofErr w:type="spellStart"/>
      <w:r>
        <w:t>widergeburt</w:t>
      </w:r>
      <w:proofErr w:type="spellEnd"/>
      <w:r>
        <w:t xml:space="preserve">/ on welche (wie der Herr Johann, 3, sagt) </w:t>
      </w:r>
      <w:proofErr w:type="spellStart"/>
      <w:r>
        <w:t>kain</w:t>
      </w:r>
      <w:proofErr w:type="spellEnd"/>
      <w:r>
        <w:t xml:space="preserve"> </w:t>
      </w:r>
      <w:proofErr w:type="spellStart"/>
      <w:r>
        <w:t>mensch</w:t>
      </w:r>
      <w:proofErr w:type="spellEnd"/>
      <w:r>
        <w:t xml:space="preserve"> mag selig werden/ </w:t>
      </w:r>
      <w:proofErr w:type="spellStart"/>
      <w:r>
        <w:t>darumb</w:t>
      </w:r>
      <w:proofErr w:type="spellEnd"/>
      <w:r>
        <w:t xml:space="preserve"> will </w:t>
      </w:r>
      <w:proofErr w:type="spellStart"/>
      <w:r>
        <w:t>fürnemlich</w:t>
      </w:r>
      <w:proofErr w:type="spellEnd"/>
      <w:r>
        <w:t xml:space="preserve"> von </w:t>
      </w:r>
      <w:proofErr w:type="spellStart"/>
      <w:r>
        <w:t>nöten</w:t>
      </w:r>
      <w:proofErr w:type="spellEnd"/>
      <w:r>
        <w:t xml:space="preserve"> sein/ das man die </w:t>
      </w:r>
      <w:proofErr w:type="spellStart"/>
      <w:r>
        <w:t>zwayerlay</w:t>
      </w:r>
      <w:proofErr w:type="spellEnd"/>
      <w:r>
        <w:t xml:space="preserve"> </w:t>
      </w:r>
      <w:proofErr w:type="spellStart"/>
      <w:r>
        <w:t>schöpffung</w:t>
      </w:r>
      <w:proofErr w:type="spellEnd"/>
      <w:r>
        <w:t xml:space="preserve">/ </w:t>
      </w:r>
      <w:proofErr w:type="spellStart"/>
      <w:r>
        <w:t>nemlicih</w:t>
      </w:r>
      <w:proofErr w:type="spellEnd"/>
      <w:r>
        <w:t xml:space="preserve"> die alt </w:t>
      </w:r>
      <w:proofErr w:type="spellStart"/>
      <w:r>
        <w:t>vnnd</w:t>
      </w:r>
      <w:proofErr w:type="spellEnd"/>
      <w:r>
        <w:t xml:space="preserve"> die </w:t>
      </w:r>
      <w:proofErr w:type="spellStart"/>
      <w:r>
        <w:t>new</w:t>
      </w:r>
      <w:proofErr w:type="spellEnd"/>
      <w:r>
        <w:t xml:space="preserve">/ </w:t>
      </w:r>
      <w:proofErr w:type="spellStart"/>
      <w:r>
        <w:t>beym</w:t>
      </w:r>
      <w:proofErr w:type="spellEnd"/>
      <w:r>
        <w:t xml:space="preserve"> </w:t>
      </w:r>
      <w:proofErr w:type="spellStart"/>
      <w:r>
        <w:t>menschen</w:t>
      </w:r>
      <w:proofErr w:type="spellEnd"/>
      <w:r>
        <w:t xml:space="preserve"> </w:t>
      </w:r>
      <w:proofErr w:type="spellStart"/>
      <w:r>
        <w:t>wol</w:t>
      </w:r>
      <w:proofErr w:type="spellEnd"/>
      <w:r>
        <w:t xml:space="preserve"> </w:t>
      </w:r>
      <w:proofErr w:type="spellStart"/>
      <w:r>
        <w:t>vnderschaiden</w:t>
      </w:r>
      <w:proofErr w:type="spellEnd"/>
      <w:r>
        <w:t xml:space="preserve"> lerne/ Die alt ist </w:t>
      </w:r>
      <w:proofErr w:type="spellStart"/>
      <w:r>
        <w:t>auß</w:t>
      </w:r>
      <w:proofErr w:type="spellEnd"/>
      <w:r>
        <w:t xml:space="preserve"> Adam ins natürlich </w:t>
      </w:r>
      <w:proofErr w:type="spellStart"/>
      <w:r>
        <w:t>verrucklich</w:t>
      </w:r>
      <w:proofErr w:type="spellEnd"/>
      <w:r>
        <w:t xml:space="preserve"> leben/ die </w:t>
      </w:r>
      <w:proofErr w:type="spellStart"/>
      <w:r>
        <w:t>new</w:t>
      </w:r>
      <w:proofErr w:type="spellEnd"/>
      <w:r>
        <w:t xml:space="preserve"> ist </w:t>
      </w:r>
      <w:proofErr w:type="spellStart"/>
      <w:r>
        <w:t>auß</w:t>
      </w:r>
      <w:proofErr w:type="spellEnd"/>
      <w:r>
        <w:t xml:space="preserve"> Christo ins </w:t>
      </w:r>
      <w:proofErr w:type="spellStart"/>
      <w:r>
        <w:t>gaistlich</w:t>
      </w:r>
      <w:proofErr w:type="spellEnd"/>
      <w:r>
        <w:t xml:space="preserve"> leben/ wie wir von </w:t>
      </w:r>
      <w:proofErr w:type="spellStart"/>
      <w:r>
        <w:t>natur</w:t>
      </w:r>
      <w:proofErr w:type="spellEnd"/>
      <w:r>
        <w:t xml:space="preserve"> ins </w:t>
      </w:r>
      <w:proofErr w:type="spellStart"/>
      <w:r>
        <w:t>flaisch</w:t>
      </w:r>
      <w:proofErr w:type="spellEnd"/>
      <w:r>
        <w:t xml:space="preserve"> geboren werden zum </w:t>
      </w:r>
      <w:proofErr w:type="spellStart"/>
      <w:r>
        <w:t>tod</w:t>
      </w:r>
      <w:proofErr w:type="spellEnd"/>
      <w:r>
        <w:t xml:space="preserve">/ so müssen wir durch Christum im </w:t>
      </w:r>
      <w:proofErr w:type="spellStart"/>
      <w:r>
        <w:t>gaist</w:t>
      </w:r>
      <w:proofErr w:type="spellEnd"/>
      <w:r>
        <w:t xml:space="preserve"> widergeboren werden/ zum leben </w:t>
      </w:r>
      <w:proofErr w:type="spellStart"/>
      <w:r>
        <w:t>vnd</w:t>
      </w:r>
      <w:proofErr w:type="spellEnd"/>
      <w:r>
        <w:t xml:space="preserve"> zur ewigen </w:t>
      </w:r>
      <w:proofErr w:type="spellStart"/>
      <w:r>
        <w:t>seligkait</w:t>
      </w:r>
      <w:proofErr w:type="spellEnd"/>
      <w:r>
        <w:t xml:space="preserve">/ So </w:t>
      </w:r>
      <w:proofErr w:type="spellStart"/>
      <w:r>
        <w:t>yemandt</w:t>
      </w:r>
      <w:proofErr w:type="spellEnd"/>
      <w:r>
        <w:t xml:space="preserve"> in Christo ist/ der ist </w:t>
      </w:r>
      <w:proofErr w:type="spellStart"/>
      <w:r>
        <w:t>ain</w:t>
      </w:r>
      <w:proofErr w:type="spellEnd"/>
      <w:r>
        <w:t xml:space="preserve"> </w:t>
      </w:r>
      <w:proofErr w:type="spellStart"/>
      <w:r>
        <w:t>newe</w:t>
      </w:r>
      <w:proofErr w:type="spellEnd"/>
      <w:r>
        <w:t xml:space="preserve"> </w:t>
      </w:r>
      <w:proofErr w:type="spellStart"/>
      <w:r>
        <w:t>creatur</w:t>
      </w:r>
      <w:proofErr w:type="spellEnd"/>
      <w:r>
        <w:t xml:space="preserve">. 2. Cor. 5. </w:t>
      </w:r>
    </w:p>
    <w:p w14:paraId="1FB3B123" w14:textId="77777777" w:rsidR="001247EE" w:rsidRDefault="001247EE" w:rsidP="001247EE">
      <w:pPr>
        <w:pStyle w:val="StandardWeb"/>
      </w:pPr>
      <w:r>
        <w:rPr>
          <w:rStyle w:val="Hervorhebung"/>
        </w:rPr>
        <w:t xml:space="preserve">Das erst </w:t>
      </w:r>
      <w:proofErr w:type="spellStart"/>
      <w:r>
        <w:rPr>
          <w:rStyle w:val="Hervorhebung"/>
        </w:rPr>
        <w:t>werck</w:t>
      </w:r>
      <w:proofErr w:type="spellEnd"/>
      <w:r>
        <w:rPr>
          <w:rStyle w:val="Hervorhebung"/>
        </w:rPr>
        <w:t xml:space="preserve"> Gottes/ </w:t>
      </w:r>
      <w:proofErr w:type="spellStart"/>
      <w:r>
        <w:rPr>
          <w:rStyle w:val="Hervorhebung"/>
        </w:rPr>
        <w:t>nemlich</w:t>
      </w:r>
      <w:proofErr w:type="spellEnd"/>
      <w:r>
        <w:rPr>
          <w:rStyle w:val="Hervorhebung"/>
        </w:rPr>
        <w:t xml:space="preserve"> das wir </w:t>
      </w:r>
      <w:proofErr w:type="spellStart"/>
      <w:r>
        <w:rPr>
          <w:rStyle w:val="Hervorhebung"/>
        </w:rPr>
        <w:t>inn</w:t>
      </w:r>
      <w:proofErr w:type="spellEnd"/>
      <w:r>
        <w:rPr>
          <w:rStyle w:val="Hervorhebung"/>
        </w:rPr>
        <w:t xml:space="preserve"> </w:t>
      </w:r>
      <w:proofErr w:type="spellStart"/>
      <w:r>
        <w:rPr>
          <w:rStyle w:val="Hervorhebung"/>
        </w:rPr>
        <w:t>Got</w:t>
      </w:r>
      <w:proofErr w:type="spellEnd"/>
      <w:r>
        <w:rPr>
          <w:rStyle w:val="Hervorhebung"/>
        </w:rPr>
        <w:t xml:space="preserve"> leben/ weben </w:t>
      </w:r>
      <w:proofErr w:type="spellStart"/>
      <w:r>
        <w:rPr>
          <w:rStyle w:val="Hervorhebung"/>
        </w:rPr>
        <w:t>vnd</w:t>
      </w:r>
      <w:proofErr w:type="spellEnd"/>
      <w:r>
        <w:rPr>
          <w:rStyle w:val="Hervorhebung"/>
        </w:rPr>
        <w:t xml:space="preserve"> sein/ Act. 17. ist allen </w:t>
      </w:r>
      <w:proofErr w:type="spellStart"/>
      <w:r>
        <w:rPr>
          <w:rStyle w:val="Hervorhebung"/>
        </w:rPr>
        <w:t>menschen</w:t>
      </w:r>
      <w:proofErr w:type="spellEnd"/>
      <w:r>
        <w:rPr>
          <w:rStyle w:val="Hervorhebung"/>
        </w:rPr>
        <w:t xml:space="preserve"> </w:t>
      </w:r>
      <w:proofErr w:type="spellStart"/>
      <w:r>
        <w:rPr>
          <w:rStyle w:val="Hervorhebung"/>
        </w:rPr>
        <w:t>gemain</w:t>
      </w:r>
      <w:proofErr w:type="spellEnd"/>
      <w:r>
        <w:rPr>
          <w:rStyle w:val="Hervorhebung"/>
        </w:rPr>
        <w:t xml:space="preserve">/ Das </w:t>
      </w:r>
      <w:proofErr w:type="spellStart"/>
      <w:r>
        <w:rPr>
          <w:rStyle w:val="Hervorhebung"/>
        </w:rPr>
        <w:t>ander</w:t>
      </w:r>
      <w:proofErr w:type="spellEnd"/>
      <w:r>
        <w:rPr>
          <w:rStyle w:val="Hervorhebung"/>
        </w:rPr>
        <w:t xml:space="preserve"> aber/ das Gott in </w:t>
      </w:r>
      <w:proofErr w:type="spellStart"/>
      <w:r>
        <w:rPr>
          <w:rStyle w:val="Hervorhebung"/>
        </w:rPr>
        <w:t>vns</w:t>
      </w:r>
      <w:proofErr w:type="spellEnd"/>
      <w:r>
        <w:rPr>
          <w:rStyle w:val="Hervorhebung"/>
        </w:rPr>
        <w:t xml:space="preserve"> lebet/ </w:t>
      </w:r>
      <w:proofErr w:type="spellStart"/>
      <w:r>
        <w:rPr>
          <w:rStyle w:val="Hervorhebung"/>
        </w:rPr>
        <w:t>wonet</w:t>
      </w:r>
      <w:proofErr w:type="spellEnd"/>
      <w:r>
        <w:rPr>
          <w:rStyle w:val="Hervorhebung"/>
        </w:rPr>
        <w:t xml:space="preserve"> </w:t>
      </w:r>
      <w:proofErr w:type="spellStart"/>
      <w:r>
        <w:rPr>
          <w:rStyle w:val="Hervorhebung"/>
        </w:rPr>
        <w:t>vnnd</w:t>
      </w:r>
      <w:proofErr w:type="spellEnd"/>
      <w:r>
        <w:rPr>
          <w:rStyle w:val="Hervorhebung"/>
        </w:rPr>
        <w:t xml:space="preserve"> regieret/ trifft </w:t>
      </w:r>
      <w:proofErr w:type="spellStart"/>
      <w:r>
        <w:rPr>
          <w:rStyle w:val="Hervorhebung"/>
        </w:rPr>
        <w:t>allain</w:t>
      </w:r>
      <w:proofErr w:type="spellEnd"/>
      <w:r>
        <w:rPr>
          <w:rStyle w:val="Hervorhebung"/>
        </w:rPr>
        <w:t xml:space="preserve"> die </w:t>
      </w:r>
      <w:proofErr w:type="spellStart"/>
      <w:r>
        <w:rPr>
          <w:rStyle w:val="Hervorhebung"/>
        </w:rPr>
        <w:lastRenderedPageBreak/>
        <w:t>ausserwelten</w:t>
      </w:r>
      <w:proofErr w:type="spellEnd"/>
      <w:r>
        <w:rPr>
          <w:rStyle w:val="Hervorhebung"/>
        </w:rPr>
        <w:t xml:space="preserve">/ die da glauben in Jesum Christum/ </w:t>
      </w:r>
      <w:proofErr w:type="spellStart"/>
      <w:r>
        <w:rPr>
          <w:rStyle w:val="Hervorhebung"/>
        </w:rPr>
        <w:t>daas</w:t>
      </w:r>
      <w:proofErr w:type="spellEnd"/>
      <w:r>
        <w:rPr>
          <w:rStyle w:val="Hervorhebung"/>
        </w:rPr>
        <w:t xml:space="preserve"> macht den </w:t>
      </w:r>
      <w:proofErr w:type="spellStart"/>
      <w:r>
        <w:rPr>
          <w:rStyle w:val="Hervorhebung"/>
        </w:rPr>
        <w:t>menschen</w:t>
      </w:r>
      <w:proofErr w:type="spellEnd"/>
      <w:r>
        <w:rPr>
          <w:rStyle w:val="Hervorhebung"/>
        </w:rPr>
        <w:t xml:space="preserve"> erst selig/ </w:t>
      </w:r>
      <w:proofErr w:type="spellStart"/>
      <w:r>
        <w:rPr>
          <w:rStyle w:val="Hervorhebung"/>
        </w:rPr>
        <w:t>vnd</w:t>
      </w:r>
      <w:proofErr w:type="spellEnd"/>
      <w:r>
        <w:rPr>
          <w:rStyle w:val="Hervorhebung"/>
        </w:rPr>
        <w:t xml:space="preserve"> hebt sich an mit der </w:t>
      </w:r>
      <w:proofErr w:type="spellStart"/>
      <w:r>
        <w:rPr>
          <w:rStyle w:val="Hervorhebung"/>
        </w:rPr>
        <w:t>buß</w:t>
      </w:r>
      <w:proofErr w:type="spellEnd"/>
      <w:r>
        <w:rPr>
          <w:rStyle w:val="Hervorhebung"/>
        </w:rPr>
        <w:t>.</w:t>
      </w:r>
      <w:r>
        <w:t xml:space="preserve"> </w:t>
      </w:r>
    </w:p>
    <w:p w14:paraId="4B9F5C30" w14:textId="77777777" w:rsidR="001247EE" w:rsidRDefault="001247EE" w:rsidP="001247EE">
      <w:pPr>
        <w:pStyle w:val="StandardWeb"/>
      </w:pPr>
      <w:proofErr w:type="spellStart"/>
      <w:r>
        <w:t>Allhieher</w:t>
      </w:r>
      <w:proofErr w:type="spellEnd"/>
      <w:r>
        <w:t xml:space="preserve"> gehört das </w:t>
      </w:r>
      <w:proofErr w:type="spellStart"/>
      <w:r>
        <w:t>erkandtnuß</w:t>
      </w:r>
      <w:proofErr w:type="spellEnd"/>
      <w:r>
        <w:t xml:space="preserve"> deß </w:t>
      </w:r>
      <w:proofErr w:type="spellStart"/>
      <w:r>
        <w:t>vnaußsprechlichen</w:t>
      </w:r>
      <w:proofErr w:type="spellEnd"/>
      <w:r>
        <w:t xml:space="preserve"> </w:t>
      </w:r>
      <w:proofErr w:type="spellStart"/>
      <w:r>
        <w:t>reichtumbs</w:t>
      </w:r>
      <w:proofErr w:type="spellEnd"/>
      <w:r>
        <w:t xml:space="preserve"> </w:t>
      </w:r>
      <w:proofErr w:type="spellStart"/>
      <w:r>
        <w:t>vnd</w:t>
      </w:r>
      <w:proofErr w:type="spellEnd"/>
      <w:r>
        <w:t xml:space="preserve"> </w:t>
      </w:r>
      <w:proofErr w:type="spellStart"/>
      <w:r>
        <w:t>herrlichait</w:t>
      </w:r>
      <w:proofErr w:type="spellEnd"/>
      <w:r>
        <w:t xml:space="preserve"> der </w:t>
      </w:r>
      <w:proofErr w:type="spellStart"/>
      <w:r>
        <w:t>genaden</w:t>
      </w:r>
      <w:proofErr w:type="spellEnd"/>
      <w:r>
        <w:t xml:space="preserve"> Gottes/ die da ist des </w:t>
      </w:r>
      <w:proofErr w:type="spellStart"/>
      <w:r>
        <w:t>ainigen</w:t>
      </w:r>
      <w:proofErr w:type="spellEnd"/>
      <w:r>
        <w:t xml:space="preserve"> </w:t>
      </w:r>
      <w:proofErr w:type="spellStart"/>
      <w:r>
        <w:t>menschen</w:t>
      </w:r>
      <w:proofErr w:type="spellEnd"/>
      <w:r>
        <w:t xml:space="preserve"> Jesu Christi/ Rom. 5. Was </w:t>
      </w:r>
      <w:proofErr w:type="spellStart"/>
      <w:r>
        <w:t>jr</w:t>
      </w:r>
      <w:proofErr w:type="spellEnd"/>
      <w:r>
        <w:t xml:space="preserve"> wesen/ </w:t>
      </w:r>
      <w:proofErr w:type="spellStart"/>
      <w:r>
        <w:t>krafft</w:t>
      </w:r>
      <w:proofErr w:type="spellEnd"/>
      <w:r>
        <w:t xml:space="preserve"> </w:t>
      </w:r>
      <w:proofErr w:type="spellStart"/>
      <w:r>
        <w:t>vnd</w:t>
      </w:r>
      <w:proofErr w:type="spellEnd"/>
      <w:r>
        <w:t xml:space="preserve"> </w:t>
      </w:r>
      <w:proofErr w:type="spellStart"/>
      <w:r>
        <w:t>art</w:t>
      </w:r>
      <w:proofErr w:type="spellEnd"/>
      <w:r>
        <w:t xml:space="preserve"> sey/ wie sichs mit </w:t>
      </w:r>
      <w:proofErr w:type="spellStart"/>
      <w:r>
        <w:t>jrem</w:t>
      </w:r>
      <w:proofErr w:type="spellEnd"/>
      <w:r>
        <w:t xml:space="preserve"> </w:t>
      </w:r>
      <w:proofErr w:type="spellStart"/>
      <w:r>
        <w:t>lauff</w:t>
      </w:r>
      <w:proofErr w:type="spellEnd"/>
      <w:r>
        <w:t xml:space="preserve">/ gang </w:t>
      </w:r>
      <w:proofErr w:type="spellStart"/>
      <w:r>
        <w:t>vnd</w:t>
      </w:r>
      <w:proofErr w:type="spellEnd"/>
      <w:r>
        <w:t xml:space="preserve"> </w:t>
      </w:r>
      <w:proofErr w:type="spellStart"/>
      <w:r>
        <w:t>offenbarung</w:t>
      </w:r>
      <w:proofErr w:type="spellEnd"/>
      <w:r>
        <w:t xml:space="preserve"> halte/ wenn </w:t>
      </w:r>
      <w:proofErr w:type="spellStart"/>
      <w:r>
        <w:t>vnd</w:t>
      </w:r>
      <w:proofErr w:type="spellEnd"/>
      <w:r>
        <w:t xml:space="preserve"> was </w:t>
      </w:r>
      <w:proofErr w:type="spellStart"/>
      <w:r>
        <w:t>dieselbig</w:t>
      </w:r>
      <w:proofErr w:type="spellEnd"/>
      <w:r>
        <w:t xml:space="preserve"> bey </w:t>
      </w:r>
      <w:proofErr w:type="spellStart"/>
      <w:r>
        <w:t>vnnserm</w:t>
      </w:r>
      <w:proofErr w:type="spellEnd"/>
      <w:r>
        <w:t xml:space="preserve"> </w:t>
      </w:r>
      <w:proofErr w:type="spellStart"/>
      <w:r>
        <w:t>flaisch</w:t>
      </w:r>
      <w:proofErr w:type="spellEnd"/>
      <w:r>
        <w:t xml:space="preserve"> </w:t>
      </w:r>
      <w:proofErr w:type="spellStart"/>
      <w:r>
        <w:t>würcke</w:t>
      </w:r>
      <w:proofErr w:type="spellEnd"/>
      <w:r>
        <w:t xml:space="preserve"> </w:t>
      </w:r>
      <w:proofErr w:type="spellStart"/>
      <w:r>
        <w:t>vnd</w:t>
      </w:r>
      <w:proofErr w:type="spellEnd"/>
      <w:r>
        <w:t xml:space="preserve"> </w:t>
      </w:r>
      <w:proofErr w:type="spellStart"/>
      <w:r>
        <w:t>außrichte</w:t>
      </w:r>
      <w:proofErr w:type="spellEnd"/>
      <w:r>
        <w:t xml:space="preserve">/ wie </w:t>
      </w:r>
      <w:proofErr w:type="spellStart"/>
      <w:r>
        <w:t>notdürfftig</w:t>
      </w:r>
      <w:proofErr w:type="spellEnd"/>
      <w:r>
        <w:t xml:space="preserve"> </w:t>
      </w:r>
      <w:proofErr w:type="spellStart"/>
      <w:r>
        <w:t>vnd</w:t>
      </w:r>
      <w:proofErr w:type="spellEnd"/>
      <w:r>
        <w:t xml:space="preserve"> nutz </w:t>
      </w:r>
      <w:proofErr w:type="spellStart"/>
      <w:r>
        <w:t>vns</w:t>
      </w:r>
      <w:proofErr w:type="spellEnd"/>
      <w:r>
        <w:t xml:space="preserve"> </w:t>
      </w:r>
      <w:proofErr w:type="spellStart"/>
      <w:r>
        <w:t>dieselbig</w:t>
      </w:r>
      <w:proofErr w:type="spellEnd"/>
      <w:r>
        <w:t xml:space="preserve"> sey/ das </w:t>
      </w:r>
      <w:proofErr w:type="spellStart"/>
      <w:r>
        <w:t>sy</w:t>
      </w:r>
      <w:proofErr w:type="spellEnd"/>
      <w:r>
        <w:t xml:space="preserve"> auch durch </w:t>
      </w:r>
      <w:proofErr w:type="spellStart"/>
      <w:r>
        <w:t>kain</w:t>
      </w:r>
      <w:proofErr w:type="spellEnd"/>
      <w:r>
        <w:t xml:space="preserve"> </w:t>
      </w:r>
      <w:proofErr w:type="spellStart"/>
      <w:r>
        <w:t>eüsserlich</w:t>
      </w:r>
      <w:proofErr w:type="spellEnd"/>
      <w:r>
        <w:t xml:space="preserve"> </w:t>
      </w:r>
      <w:proofErr w:type="spellStart"/>
      <w:r>
        <w:t>element</w:t>
      </w:r>
      <w:proofErr w:type="spellEnd"/>
      <w:r>
        <w:t xml:space="preserve">/ </w:t>
      </w:r>
      <w:proofErr w:type="spellStart"/>
      <w:r>
        <w:t>Sonnder</w:t>
      </w:r>
      <w:proofErr w:type="spellEnd"/>
      <w:r>
        <w:t xml:space="preserve"> </w:t>
      </w:r>
      <w:proofErr w:type="spellStart"/>
      <w:r>
        <w:t>allain</w:t>
      </w:r>
      <w:proofErr w:type="spellEnd"/>
      <w:r>
        <w:t xml:space="preserve"> durch </w:t>
      </w:r>
      <w:proofErr w:type="spellStart"/>
      <w:r>
        <w:t>JEsum</w:t>
      </w:r>
      <w:proofErr w:type="spellEnd"/>
      <w:r>
        <w:t xml:space="preserve"> Christum gegeben </w:t>
      </w:r>
      <w:proofErr w:type="spellStart"/>
      <w:r>
        <w:t>vnd</w:t>
      </w:r>
      <w:proofErr w:type="spellEnd"/>
      <w:r>
        <w:t xml:space="preserve"> empfangen werde. </w:t>
      </w:r>
    </w:p>
    <w:p w14:paraId="3BA07A6D" w14:textId="77777777" w:rsidR="001247EE" w:rsidRDefault="001247EE" w:rsidP="001247EE">
      <w:pPr>
        <w:pStyle w:val="StandardWeb"/>
      </w:pPr>
      <w:proofErr w:type="spellStart"/>
      <w:r>
        <w:t>Solchs</w:t>
      </w:r>
      <w:proofErr w:type="spellEnd"/>
      <w:r>
        <w:t xml:space="preserve"> alles </w:t>
      </w:r>
      <w:proofErr w:type="spellStart"/>
      <w:r>
        <w:t>mß</w:t>
      </w:r>
      <w:proofErr w:type="spellEnd"/>
      <w:r>
        <w:t xml:space="preserve"> man in </w:t>
      </w:r>
      <w:proofErr w:type="spellStart"/>
      <w:r>
        <w:t>sant</w:t>
      </w:r>
      <w:proofErr w:type="spellEnd"/>
      <w:r>
        <w:t xml:space="preserve"> Paulus Episteln </w:t>
      </w:r>
      <w:proofErr w:type="spellStart"/>
      <w:r>
        <w:t>fleissig</w:t>
      </w:r>
      <w:proofErr w:type="spellEnd"/>
      <w:r>
        <w:t xml:space="preserve"> suchen/ auch recht </w:t>
      </w:r>
      <w:proofErr w:type="spellStart"/>
      <w:r>
        <w:t>versteen</w:t>
      </w:r>
      <w:proofErr w:type="spellEnd"/>
      <w:r>
        <w:t xml:space="preserve"> lernen/ Daher </w:t>
      </w:r>
      <w:proofErr w:type="spellStart"/>
      <w:r>
        <w:t>kumpt</w:t>
      </w:r>
      <w:proofErr w:type="spellEnd"/>
      <w:r>
        <w:t xml:space="preserve"> dann der </w:t>
      </w:r>
      <w:proofErr w:type="spellStart"/>
      <w:r>
        <w:t>new</w:t>
      </w:r>
      <w:proofErr w:type="spellEnd"/>
      <w:r>
        <w:t xml:space="preserve"> </w:t>
      </w:r>
      <w:proofErr w:type="spellStart"/>
      <w:r>
        <w:t>mensch</w:t>
      </w:r>
      <w:proofErr w:type="spellEnd"/>
      <w:r>
        <w:t xml:space="preserve">/ mit seinem </w:t>
      </w:r>
      <w:proofErr w:type="spellStart"/>
      <w:r>
        <w:t>gaistlichen</w:t>
      </w:r>
      <w:proofErr w:type="spellEnd"/>
      <w:r>
        <w:t xml:space="preserve"> schmuck/ grad </w:t>
      </w:r>
      <w:proofErr w:type="spellStart"/>
      <w:r>
        <w:t>vnd</w:t>
      </w:r>
      <w:proofErr w:type="spellEnd"/>
      <w:r>
        <w:t xml:space="preserve"> </w:t>
      </w:r>
      <w:proofErr w:type="spellStart"/>
      <w:r>
        <w:t>gewechsen</w:t>
      </w:r>
      <w:proofErr w:type="spellEnd"/>
      <w:r>
        <w:t xml:space="preserve">/ </w:t>
      </w:r>
      <w:proofErr w:type="spellStart"/>
      <w:r>
        <w:t>dauon</w:t>
      </w:r>
      <w:proofErr w:type="spellEnd"/>
      <w:r>
        <w:t xml:space="preserve"> 2. Cor. 4. Eph. 4. Col. 3. 1. Pet. 3. </w:t>
      </w:r>
      <w:proofErr w:type="spellStart"/>
      <w:r>
        <w:t>vnd</w:t>
      </w:r>
      <w:proofErr w:type="spellEnd"/>
      <w:r>
        <w:t xml:space="preserve"> </w:t>
      </w:r>
      <w:proofErr w:type="spellStart"/>
      <w:r>
        <w:t>sunst</w:t>
      </w:r>
      <w:proofErr w:type="spellEnd"/>
      <w:r>
        <w:t xml:space="preserve"> </w:t>
      </w:r>
      <w:proofErr w:type="spellStart"/>
      <w:r>
        <w:t>überal</w:t>
      </w:r>
      <w:proofErr w:type="spellEnd"/>
      <w:r>
        <w:t xml:space="preserve"> </w:t>
      </w:r>
      <w:proofErr w:type="spellStart"/>
      <w:r>
        <w:t>inn</w:t>
      </w:r>
      <w:proofErr w:type="spellEnd"/>
      <w:r>
        <w:t xml:space="preserve"> </w:t>
      </w:r>
      <w:proofErr w:type="spellStart"/>
      <w:r>
        <w:t>hailiger</w:t>
      </w:r>
      <w:proofErr w:type="spellEnd"/>
      <w:r>
        <w:t xml:space="preserve"> </w:t>
      </w:r>
      <w:proofErr w:type="spellStart"/>
      <w:r>
        <w:t>schrifft</w:t>
      </w:r>
      <w:proofErr w:type="spellEnd"/>
      <w:r>
        <w:t xml:space="preserve"> </w:t>
      </w:r>
      <w:proofErr w:type="spellStart"/>
      <w:r>
        <w:t>vil</w:t>
      </w:r>
      <w:proofErr w:type="spellEnd"/>
      <w:r>
        <w:t xml:space="preserve"> </w:t>
      </w:r>
      <w:proofErr w:type="spellStart"/>
      <w:r>
        <w:t>geschriben</w:t>
      </w:r>
      <w:proofErr w:type="spellEnd"/>
      <w:r>
        <w:t xml:space="preserve"> steht/ Das ist </w:t>
      </w:r>
      <w:proofErr w:type="spellStart"/>
      <w:r>
        <w:t>ain</w:t>
      </w:r>
      <w:proofErr w:type="spellEnd"/>
      <w:r>
        <w:t xml:space="preserve"> Christen </w:t>
      </w:r>
      <w:proofErr w:type="spellStart"/>
      <w:r>
        <w:t>mensch</w:t>
      </w:r>
      <w:proofErr w:type="spellEnd"/>
      <w:r>
        <w:t xml:space="preserve">/ </w:t>
      </w:r>
      <w:proofErr w:type="spellStart"/>
      <w:r>
        <w:t>ain</w:t>
      </w:r>
      <w:proofErr w:type="spellEnd"/>
      <w:r>
        <w:t xml:space="preserve"> </w:t>
      </w:r>
      <w:proofErr w:type="spellStart"/>
      <w:r>
        <w:t>glaubiger</w:t>
      </w:r>
      <w:proofErr w:type="spellEnd"/>
      <w:r>
        <w:t xml:space="preserve">/ </w:t>
      </w:r>
      <w:proofErr w:type="spellStart"/>
      <w:r>
        <w:t>ain</w:t>
      </w:r>
      <w:proofErr w:type="spellEnd"/>
      <w:r>
        <w:t xml:space="preserve"> </w:t>
      </w:r>
      <w:proofErr w:type="spellStart"/>
      <w:r>
        <w:t>Ewangelischer</w:t>
      </w:r>
      <w:proofErr w:type="spellEnd"/>
      <w:r>
        <w:t xml:space="preserve"> </w:t>
      </w:r>
      <w:proofErr w:type="spellStart"/>
      <w:r>
        <w:t>gaistlicher</w:t>
      </w:r>
      <w:proofErr w:type="spellEnd"/>
      <w:r>
        <w:t xml:space="preserve"> </w:t>
      </w:r>
      <w:proofErr w:type="spellStart"/>
      <w:r>
        <w:t>mensch</w:t>
      </w:r>
      <w:proofErr w:type="spellEnd"/>
      <w:r>
        <w:t xml:space="preserve">/ </w:t>
      </w:r>
      <w:proofErr w:type="spellStart"/>
      <w:r>
        <w:t>diser</w:t>
      </w:r>
      <w:proofErr w:type="spellEnd"/>
      <w:r>
        <w:t xml:space="preserve"> </w:t>
      </w:r>
      <w:proofErr w:type="spellStart"/>
      <w:r>
        <w:t>allain</w:t>
      </w:r>
      <w:proofErr w:type="spellEnd"/>
      <w:r>
        <w:t xml:space="preserve"> ist </w:t>
      </w:r>
      <w:proofErr w:type="spellStart"/>
      <w:r>
        <w:t>ain</w:t>
      </w:r>
      <w:proofErr w:type="spellEnd"/>
      <w:r>
        <w:t xml:space="preserve"> erb </w:t>
      </w:r>
      <w:proofErr w:type="spellStart"/>
      <w:r>
        <w:t>vnnd</w:t>
      </w:r>
      <w:proofErr w:type="spellEnd"/>
      <w:r>
        <w:t xml:space="preserve"> </w:t>
      </w:r>
      <w:proofErr w:type="spellStart"/>
      <w:r>
        <w:t>kind</w:t>
      </w:r>
      <w:proofErr w:type="spellEnd"/>
      <w:r>
        <w:t xml:space="preserve"> Gottes/ </w:t>
      </w:r>
      <w:proofErr w:type="spellStart"/>
      <w:r>
        <w:t>ain</w:t>
      </w:r>
      <w:proofErr w:type="spellEnd"/>
      <w:r>
        <w:t xml:space="preserve"> </w:t>
      </w:r>
      <w:proofErr w:type="spellStart"/>
      <w:r>
        <w:t>miterb</w:t>
      </w:r>
      <w:proofErr w:type="spellEnd"/>
      <w:r>
        <w:t xml:space="preserve"> Christi in den </w:t>
      </w:r>
      <w:proofErr w:type="spellStart"/>
      <w:r>
        <w:t>götlichen</w:t>
      </w:r>
      <w:proofErr w:type="spellEnd"/>
      <w:r>
        <w:t xml:space="preserve"> </w:t>
      </w:r>
      <w:proofErr w:type="spellStart"/>
      <w:r>
        <w:t>gütern</w:t>
      </w:r>
      <w:proofErr w:type="spellEnd"/>
      <w:r>
        <w:t xml:space="preserve">/ </w:t>
      </w:r>
      <w:proofErr w:type="spellStart"/>
      <w:r>
        <w:t>vnnd</w:t>
      </w:r>
      <w:proofErr w:type="spellEnd"/>
      <w:r>
        <w:t xml:space="preserve"> in dem </w:t>
      </w:r>
      <w:proofErr w:type="spellStart"/>
      <w:r>
        <w:t>hymlischen</w:t>
      </w:r>
      <w:proofErr w:type="spellEnd"/>
      <w:r>
        <w:t xml:space="preserve"> wesen/ Rom. 8. Eph. 1. </w:t>
      </w:r>
    </w:p>
    <w:p w14:paraId="16856B09" w14:textId="77777777" w:rsidR="001247EE" w:rsidRDefault="001247EE" w:rsidP="001247EE">
      <w:pPr>
        <w:pStyle w:val="StandardWeb"/>
      </w:pPr>
      <w:r>
        <w:t xml:space="preserve">Daher kommen auch die waren </w:t>
      </w:r>
      <w:proofErr w:type="spellStart"/>
      <w:r>
        <w:t>brüder</w:t>
      </w:r>
      <w:proofErr w:type="spellEnd"/>
      <w:r>
        <w:t xml:space="preserve"> in Christo/ das </w:t>
      </w:r>
      <w:proofErr w:type="spellStart"/>
      <w:r>
        <w:t>seind</w:t>
      </w:r>
      <w:proofErr w:type="spellEnd"/>
      <w:r>
        <w:t xml:space="preserve"> </w:t>
      </w:r>
      <w:proofErr w:type="spellStart"/>
      <w:r>
        <w:t>kinder</w:t>
      </w:r>
      <w:proofErr w:type="spellEnd"/>
      <w:r>
        <w:t xml:space="preserve"> der </w:t>
      </w:r>
      <w:proofErr w:type="spellStart"/>
      <w:r>
        <w:t>widergeburt</w:t>
      </w:r>
      <w:proofErr w:type="spellEnd"/>
      <w:r>
        <w:t xml:space="preserve">/ die </w:t>
      </w:r>
      <w:proofErr w:type="spellStart"/>
      <w:r>
        <w:t>ainander</w:t>
      </w:r>
      <w:proofErr w:type="spellEnd"/>
      <w:r>
        <w:t xml:space="preserve"> </w:t>
      </w:r>
      <w:proofErr w:type="spellStart"/>
      <w:r>
        <w:t>innbrünstigklich</w:t>
      </w:r>
      <w:proofErr w:type="spellEnd"/>
      <w:r>
        <w:t xml:space="preserve"> </w:t>
      </w:r>
      <w:proofErr w:type="spellStart"/>
      <w:r>
        <w:t>auß</w:t>
      </w:r>
      <w:proofErr w:type="spellEnd"/>
      <w:r>
        <w:t xml:space="preserve"> </w:t>
      </w:r>
      <w:proofErr w:type="spellStart"/>
      <w:r>
        <w:t>rainem</w:t>
      </w:r>
      <w:proofErr w:type="spellEnd"/>
      <w:r>
        <w:t xml:space="preserve"> </w:t>
      </w:r>
      <w:proofErr w:type="spellStart"/>
      <w:r>
        <w:t>hertzen</w:t>
      </w:r>
      <w:proofErr w:type="spellEnd"/>
      <w:r>
        <w:t xml:space="preserve"> lieben/ als die da </w:t>
      </w:r>
      <w:proofErr w:type="spellStart"/>
      <w:r>
        <w:t>widerumb</w:t>
      </w:r>
      <w:proofErr w:type="spellEnd"/>
      <w:r>
        <w:t xml:space="preserve"> </w:t>
      </w:r>
      <w:proofErr w:type="spellStart"/>
      <w:r>
        <w:t>geborn</w:t>
      </w:r>
      <w:proofErr w:type="spellEnd"/>
      <w:r>
        <w:t xml:space="preserve"> sein/ </w:t>
      </w:r>
      <w:proofErr w:type="spellStart"/>
      <w:r>
        <w:t>nit</w:t>
      </w:r>
      <w:proofErr w:type="spellEnd"/>
      <w:r>
        <w:t xml:space="preserve"> </w:t>
      </w:r>
      <w:proofErr w:type="spellStart"/>
      <w:r>
        <w:t>auß</w:t>
      </w:r>
      <w:proofErr w:type="spellEnd"/>
      <w:r>
        <w:t xml:space="preserve"> </w:t>
      </w:r>
      <w:proofErr w:type="spellStart"/>
      <w:r>
        <w:t>vergencklichem</w:t>
      </w:r>
      <w:proofErr w:type="spellEnd"/>
      <w:r>
        <w:t xml:space="preserve">/ </w:t>
      </w:r>
      <w:proofErr w:type="spellStart"/>
      <w:r>
        <w:t>sonder</w:t>
      </w:r>
      <w:proofErr w:type="spellEnd"/>
      <w:r>
        <w:t xml:space="preserve"> </w:t>
      </w:r>
      <w:proofErr w:type="spellStart"/>
      <w:r>
        <w:t>auß</w:t>
      </w:r>
      <w:proofErr w:type="spellEnd"/>
      <w:r>
        <w:t xml:space="preserve"> </w:t>
      </w:r>
      <w:proofErr w:type="spellStart"/>
      <w:r>
        <w:t>vnuergencklichem</w:t>
      </w:r>
      <w:proofErr w:type="spellEnd"/>
      <w:r>
        <w:t xml:space="preserve"> </w:t>
      </w:r>
      <w:proofErr w:type="spellStart"/>
      <w:r>
        <w:t>somen</w:t>
      </w:r>
      <w:proofErr w:type="spellEnd"/>
      <w:r>
        <w:t xml:space="preserve">/ </w:t>
      </w:r>
      <w:proofErr w:type="spellStart"/>
      <w:r>
        <w:t>nemlich</w:t>
      </w:r>
      <w:proofErr w:type="spellEnd"/>
      <w:r>
        <w:t xml:space="preserve"> </w:t>
      </w:r>
      <w:proofErr w:type="spellStart"/>
      <w:r>
        <w:t>auß</w:t>
      </w:r>
      <w:proofErr w:type="spellEnd"/>
      <w:r>
        <w:t xml:space="preserve"> dem lebendigen </w:t>
      </w:r>
      <w:proofErr w:type="spellStart"/>
      <w:r>
        <w:t>wort</w:t>
      </w:r>
      <w:proofErr w:type="spellEnd"/>
      <w:r>
        <w:t xml:space="preserve"> Gottes/ das da </w:t>
      </w:r>
      <w:proofErr w:type="spellStart"/>
      <w:r>
        <w:t>ewigklich</w:t>
      </w:r>
      <w:proofErr w:type="spellEnd"/>
      <w:r>
        <w:t xml:space="preserve"> bleibet. 1 Pet. 1. </w:t>
      </w:r>
    </w:p>
    <w:p w14:paraId="1767FE08" w14:textId="77777777" w:rsidR="001247EE" w:rsidRDefault="001247EE" w:rsidP="001247EE">
      <w:pPr>
        <w:pStyle w:val="StandardWeb"/>
      </w:pPr>
      <w:r>
        <w:rPr>
          <w:rStyle w:val="Fett"/>
          <w:rFonts w:eastAsiaTheme="majorEastAsia"/>
        </w:rPr>
        <w:t xml:space="preserve">Wie möcht ich dann zu der </w:t>
      </w:r>
      <w:proofErr w:type="spellStart"/>
      <w:r>
        <w:rPr>
          <w:rStyle w:val="Fett"/>
          <w:rFonts w:eastAsiaTheme="majorEastAsia"/>
        </w:rPr>
        <w:t>widergeburt</w:t>
      </w:r>
      <w:proofErr w:type="spellEnd"/>
      <w:r>
        <w:rPr>
          <w:rStyle w:val="Fett"/>
          <w:rFonts w:eastAsiaTheme="majorEastAsia"/>
        </w:rPr>
        <w:t xml:space="preserve"> </w:t>
      </w:r>
      <w:proofErr w:type="spellStart"/>
      <w:r>
        <w:rPr>
          <w:rStyle w:val="Fett"/>
          <w:rFonts w:eastAsiaTheme="majorEastAsia"/>
        </w:rPr>
        <w:t>kummen</w:t>
      </w:r>
      <w:proofErr w:type="spellEnd"/>
      <w:r>
        <w:rPr>
          <w:rStyle w:val="Fett"/>
          <w:rFonts w:eastAsiaTheme="majorEastAsia"/>
        </w:rPr>
        <w:t>.</w:t>
      </w:r>
      <w:r>
        <w:br/>
        <w:t xml:space="preserve">Antwort/ durch </w:t>
      </w:r>
      <w:proofErr w:type="spellStart"/>
      <w:r>
        <w:t>aiin</w:t>
      </w:r>
      <w:proofErr w:type="spellEnd"/>
      <w:r>
        <w:t xml:space="preserve"> </w:t>
      </w:r>
      <w:proofErr w:type="spellStart"/>
      <w:r>
        <w:t>bekerung</w:t>
      </w:r>
      <w:proofErr w:type="spellEnd"/>
      <w:r>
        <w:t xml:space="preserve"> oder </w:t>
      </w:r>
      <w:proofErr w:type="spellStart"/>
      <w:r>
        <w:t>rechtgeschaffne</w:t>
      </w:r>
      <w:proofErr w:type="spellEnd"/>
      <w:r>
        <w:t xml:space="preserve"> bestendige </w:t>
      </w:r>
      <w:proofErr w:type="spellStart"/>
      <w:r>
        <w:t>buß</w:t>
      </w:r>
      <w:proofErr w:type="spellEnd"/>
      <w:r>
        <w:t xml:space="preserve">/ die da </w:t>
      </w:r>
      <w:proofErr w:type="spellStart"/>
      <w:r>
        <w:t>angefanngen</w:t>
      </w:r>
      <w:proofErr w:type="spellEnd"/>
      <w:r>
        <w:t xml:space="preserve"> </w:t>
      </w:r>
      <w:proofErr w:type="spellStart"/>
      <w:r>
        <w:t>wirt</w:t>
      </w:r>
      <w:proofErr w:type="spellEnd"/>
      <w:r>
        <w:t xml:space="preserve"> in der </w:t>
      </w:r>
      <w:proofErr w:type="spellStart"/>
      <w:r>
        <w:t>krafft</w:t>
      </w:r>
      <w:proofErr w:type="spellEnd"/>
      <w:r>
        <w:t xml:space="preserve"> der offenbarten </w:t>
      </w:r>
      <w:proofErr w:type="spellStart"/>
      <w:r>
        <w:t>gnaden</w:t>
      </w:r>
      <w:proofErr w:type="spellEnd"/>
      <w:r>
        <w:t xml:space="preserve"> Gottes/ </w:t>
      </w:r>
      <w:proofErr w:type="spellStart"/>
      <w:r>
        <w:t>vnnd</w:t>
      </w:r>
      <w:proofErr w:type="spellEnd"/>
      <w:r>
        <w:t xml:space="preserve"> im </w:t>
      </w:r>
      <w:proofErr w:type="spellStart"/>
      <w:r>
        <w:t>namen</w:t>
      </w:r>
      <w:proofErr w:type="spellEnd"/>
      <w:r>
        <w:t xml:space="preserve"> Jesu Christi/ das du beichtest/ </w:t>
      </w:r>
      <w:proofErr w:type="spellStart"/>
      <w:r>
        <w:t>berewest</w:t>
      </w:r>
      <w:proofErr w:type="spellEnd"/>
      <w:r>
        <w:t xml:space="preserve"> </w:t>
      </w:r>
      <w:proofErr w:type="spellStart"/>
      <w:r>
        <w:t>vnd</w:t>
      </w:r>
      <w:proofErr w:type="spellEnd"/>
      <w:r>
        <w:t xml:space="preserve"> </w:t>
      </w:r>
      <w:proofErr w:type="spellStart"/>
      <w:r>
        <w:t>bewainest</w:t>
      </w:r>
      <w:proofErr w:type="spellEnd"/>
      <w:r>
        <w:t xml:space="preserve"> deine </w:t>
      </w:r>
      <w:proofErr w:type="spellStart"/>
      <w:r>
        <w:t>Sünd</w:t>
      </w:r>
      <w:proofErr w:type="spellEnd"/>
      <w:r>
        <w:t xml:space="preserve">/ </w:t>
      </w:r>
      <w:proofErr w:type="spellStart"/>
      <w:r>
        <w:t>vmb</w:t>
      </w:r>
      <w:proofErr w:type="spellEnd"/>
      <w:r>
        <w:t xml:space="preserve"> welcher willen Christus Jesus seinen </w:t>
      </w:r>
      <w:proofErr w:type="spellStart"/>
      <w:r>
        <w:t>leyb</w:t>
      </w:r>
      <w:proofErr w:type="spellEnd"/>
      <w:r>
        <w:t xml:space="preserve"> in </w:t>
      </w:r>
      <w:proofErr w:type="spellStart"/>
      <w:r>
        <w:t>tod</w:t>
      </w:r>
      <w:proofErr w:type="spellEnd"/>
      <w:r>
        <w:t xml:space="preserve"> gegeben/ </w:t>
      </w:r>
      <w:proofErr w:type="spellStart"/>
      <w:r>
        <w:t>vnnd</w:t>
      </w:r>
      <w:proofErr w:type="spellEnd"/>
      <w:r>
        <w:t xml:space="preserve"> sein </w:t>
      </w:r>
      <w:proofErr w:type="spellStart"/>
      <w:r>
        <w:t>haliges</w:t>
      </w:r>
      <w:proofErr w:type="spellEnd"/>
      <w:r>
        <w:t xml:space="preserve"> </w:t>
      </w:r>
      <w:proofErr w:type="spellStart"/>
      <w:r>
        <w:t>blut</w:t>
      </w:r>
      <w:proofErr w:type="spellEnd"/>
      <w:r>
        <w:t xml:space="preserve"> vergossen hat/ dem </w:t>
      </w:r>
      <w:proofErr w:type="spellStart"/>
      <w:r>
        <w:t>solt</w:t>
      </w:r>
      <w:proofErr w:type="spellEnd"/>
      <w:r>
        <w:t xml:space="preserve"> du dich nun </w:t>
      </w:r>
      <w:proofErr w:type="spellStart"/>
      <w:r>
        <w:t>hinfüran</w:t>
      </w:r>
      <w:proofErr w:type="spellEnd"/>
      <w:r>
        <w:t xml:space="preserve"> ergeben/ von </w:t>
      </w:r>
      <w:proofErr w:type="spellStart"/>
      <w:r>
        <w:t>sünden</w:t>
      </w:r>
      <w:proofErr w:type="spellEnd"/>
      <w:r>
        <w:t xml:space="preserve"> </w:t>
      </w:r>
      <w:proofErr w:type="spellStart"/>
      <w:r>
        <w:t>abston</w:t>
      </w:r>
      <w:proofErr w:type="spellEnd"/>
      <w:r>
        <w:t xml:space="preserve">/ </w:t>
      </w:r>
      <w:proofErr w:type="spellStart"/>
      <w:r>
        <w:t>vnnd</w:t>
      </w:r>
      <w:proofErr w:type="spellEnd"/>
      <w:r>
        <w:t xml:space="preserve"> </w:t>
      </w:r>
      <w:proofErr w:type="spellStart"/>
      <w:r>
        <w:t>solt</w:t>
      </w:r>
      <w:proofErr w:type="spellEnd"/>
      <w:r>
        <w:t xml:space="preserve"> dich durch </w:t>
      </w:r>
      <w:proofErr w:type="spellStart"/>
      <w:r>
        <w:t>jne</w:t>
      </w:r>
      <w:proofErr w:type="spellEnd"/>
      <w:r>
        <w:t xml:space="preserve"> </w:t>
      </w:r>
      <w:proofErr w:type="spellStart"/>
      <w:r>
        <w:t>Got</w:t>
      </w:r>
      <w:proofErr w:type="spellEnd"/>
      <w:r>
        <w:t xml:space="preserve"> dem </w:t>
      </w:r>
      <w:proofErr w:type="spellStart"/>
      <w:r>
        <w:t>allmechtigen</w:t>
      </w:r>
      <w:proofErr w:type="spellEnd"/>
      <w:r>
        <w:t xml:space="preserve"> </w:t>
      </w:r>
      <w:proofErr w:type="spellStart"/>
      <w:r>
        <w:t>auffopffern</w:t>
      </w:r>
      <w:proofErr w:type="spellEnd"/>
      <w:r>
        <w:t xml:space="preserve">/ zum lebendigen/ </w:t>
      </w:r>
      <w:proofErr w:type="spellStart"/>
      <w:r>
        <w:t>gaistlichen</w:t>
      </w:r>
      <w:proofErr w:type="spellEnd"/>
      <w:r>
        <w:t xml:space="preserve">/ </w:t>
      </w:r>
      <w:proofErr w:type="spellStart"/>
      <w:r>
        <w:t>Got</w:t>
      </w:r>
      <w:proofErr w:type="spellEnd"/>
      <w:r>
        <w:t xml:space="preserve"> </w:t>
      </w:r>
      <w:proofErr w:type="spellStart"/>
      <w:r>
        <w:t>wolgefelligen</w:t>
      </w:r>
      <w:proofErr w:type="spellEnd"/>
      <w:r>
        <w:t xml:space="preserve"> </w:t>
      </w:r>
      <w:proofErr w:type="spellStart"/>
      <w:r>
        <w:t>opffer</w:t>
      </w:r>
      <w:proofErr w:type="spellEnd"/>
      <w:r>
        <w:t xml:space="preserve">/ das </w:t>
      </w:r>
      <w:proofErr w:type="spellStart"/>
      <w:r>
        <w:t>angenem</w:t>
      </w:r>
      <w:proofErr w:type="spellEnd"/>
      <w:r>
        <w:t xml:space="preserve"> </w:t>
      </w:r>
      <w:proofErr w:type="spellStart"/>
      <w:r>
        <w:t>vnd</w:t>
      </w:r>
      <w:proofErr w:type="spellEnd"/>
      <w:r>
        <w:t xml:space="preserve"> </w:t>
      </w:r>
      <w:proofErr w:type="spellStart"/>
      <w:r>
        <w:t>gehailiget</w:t>
      </w:r>
      <w:proofErr w:type="spellEnd"/>
      <w:r>
        <w:t xml:space="preserve"> werde durch den </w:t>
      </w:r>
      <w:proofErr w:type="spellStart"/>
      <w:r>
        <w:t>hailigen</w:t>
      </w:r>
      <w:proofErr w:type="spellEnd"/>
      <w:r>
        <w:t xml:space="preserve"> </w:t>
      </w:r>
      <w:proofErr w:type="spellStart"/>
      <w:r>
        <w:t>gaist</w:t>
      </w:r>
      <w:proofErr w:type="spellEnd"/>
      <w:r>
        <w:t xml:space="preserve">/ </w:t>
      </w:r>
      <w:proofErr w:type="spellStart"/>
      <w:r>
        <w:t>auff</w:t>
      </w:r>
      <w:proofErr w:type="spellEnd"/>
      <w:r>
        <w:t xml:space="preserve"> das du dir ernstlichen </w:t>
      </w:r>
      <w:proofErr w:type="spellStart"/>
      <w:r>
        <w:t>fürnemest</w:t>
      </w:r>
      <w:proofErr w:type="spellEnd"/>
      <w:r>
        <w:t xml:space="preserve">/ was noch </w:t>
      </w:r>
      <w:proofErr w:type="spellStart"/>
      <w:r>
        <w:t>hinderstelliger</w:t>
      </w:r>
      <w:proofErr w:type="spellEnd"/>
      <w:r>
        <w:t xml:space="preserve"> zeit im </w:t>
      </w:r>
      <w:proofErr w:type="spellStart"/>
      <w:r>
        <w:t>flaisch</w:t>
      </w:r>
      <w:proofErr w:type="spellEnd"/>
      <w:r>
        <w:t xml:space="preserve"> ist/ </w:t>
      </w:r>
      <w:proofErr w:type="spellStart"/>
      <w:r>
        <w:t>nit</w:t>
      </w:r>
      <w:proofErr w:type="spellEnd"/>
      <w:r>
        <w:t xml:space="preserve"> den menschlichen </w:t>
      </w:r>
      <w:proofErr w:type="spellStart"/>
      <w:r>
        <w:t>lüsten</w:t>
      </w:r>
      <w:proofErr w:type="spellEnd"/>
      <w:r>
        <w:t xml:space="preserve">/ oder der </w:t>
      </w:r>
      <w:proofErr w:type="spellStart"/>
      <w:r>
        <w:t>welt</w:t>
      </w:r>
      <w:proofErr w:type="spellEnd"/>
      <w:r>
        <w:t xml:space="preserve"> zugefallen/ sonder dem willen Gottes </w:t>
      </w:r>
      <w:proofErr w:type="spellStart"/>
      <w:r>
        <w:t>zuleben</w:t>
      </w:r>
      <w:proofErr w:type="spellEnd"/>
      <w:r>
        <w:t xml:space="preserve">/ Rom. 12. 1. Pet. 4. Dann die </w:t>
      </w:r>
      <w:proofErr w:type="spellStart"/>
      <w:r>
        <w:t>opffer</w:t>
      </w:r>
      <w:proofErr w:type="spellEnd"/>
      <w:r>
        <w:t xml:space="preserve"> Gottes </w:t>
      </w:r>
      <w:proofErr w:type="spellStart"/>
      <w:r>
        <w:t>seind</w:t>
      </w:r>
      <w:proofErr w:type="spellEnd"/>
      <w:r>
        <w:t xml:space="preserve"> </w:t>
      </w:r>
      <w:proofErr w:type="spellStart"/>
      <w:r>
        <w:t>ain</w:t>
      </w:r>
      <w:proofErr w:type="spellEnd"/>
      <w:r>
        <w:t xml:space="preserve"> </w:t>
      </w:r>
      <w:proofErr w:type="spellStart"/>
      <w:r>
        <w:t>zerbrochner</w:t>
      </w:r>
      <w:proofErr w:type="spellEnd"/>
      <w:r>
        <w:t xml:space="preserve"> </w:t>
      </w:r>
      <w:proofErr w:type="spellStart"/>
      <w:r>
        <w:t>gaiste</w:t>
      </w:r>
      <w:proofErr w:type="spellEnd"/>
      <w:r>
        <w:t xml:space="preserve">/ </w:t>
      </w:r>
      <w:proofErr w:type="spellStart"/>
      <w:r>
        <w:t>ain</w:t>
      </w:r>
      <w:proofErr w:type="spellEnd"/>
      <w:r>
        <w:t xml:space="preserve"> zerbrochen </w:t>
      </w:r>
      <w:proofErr w:type="spellStart"/>
      <w:r>
        <w:t>vnd</w:t>
      </w:r>
      <w:proofErr w:type="spellEnd"/>
      <w:r>
        <w:t xml:space="preserve"> zerschlagen </w:t>
      </w:r>
      <w:proofErr w:type="spellStart"/>
      <w:r>
        <w:t>hertz</w:t>
      </w:r>
      <w:proofErr w:type="spellEnd"/>
      <w:r>
        <w:t xml:space="preserve"> </w:t>
      </w:r>
      <w:proofErr w:type="spellStart"/>
      <w:r>
        <w:t>wirdt</w:t>
      </w:r>
      <w:proofErr w:type="spellEnd"/>
      <w:r>
        <w:t xml:space="preserve"> </w:t>
      </w:r>
      <w:proofErr w:type="spellStart"/>
      <w:r>
        <w:t>Got</w:t>
      </w:r>
      <w:proofErr w:type="spellEnd"/>
      <w:r>
        <w:t xml:space="preserve"> </w:t>
      </w:r>
      <w:proofErr w:type="spellStart"/>
      <w:r>
        <w:t>nit</w:t>
      </w:r>
      <w:proofErr w:type="spellEnd"/>
      <w:r>
        <w:t xml:space="preserve"> verachten/ </w:t>
      </w:r>
      <w:proofErr w:type="spellStart"/>
      <w:r>
        <w:t>Psal</w:t>
      </w:r>
      <w:proofErr w:type="spellEnd"/>
      <w:r>
        <w:t xml:space="preserve">. 51. </w:t>
      </w:r>
    </w:p>
    <w:p w14:paraId="0B893082" w14:textId="77777777" w:rsidR="001247EE" w:rsidRDefault="001247EE" w:rsidP="001247EE">
      <w:pPr>
        <w:pStyle w:val="StandardWeb"/>
      </w:pPr>
      <w:r>
        <w:t xml:space="preserve">Zu dem/ hast du </w:t>
      </w:r>
      <w:proofErr w:type="spellStart"/>
      <w:r>
        <w:t>vil</w:t>
      </w:r>
      <w:proofErr w:type="spellEnd"/>
      <w:r>
        <w:t xml:space="preserve"> </w:t>
      </w:r>
      <w:proofErr w:type="spellStart"/>
      <w:r>
        <w:t>trostlicher</w:t>
      </w:r>
      <w:proofErr w:type="spellEnd"/>
      <w:r>
        <w:t xml:space="preserve"> </w:t>
      </w:r>
      <w:proofErr w:type="spellStart"/>
      <w:r>
        <w:t>sprüch</w:t>
      </w:r>
      <w:proofErr w:type="spellEnd"/>
      <w:r>
        <w:t xml:space="preserve">/ </w:t>
      </w:r>
      <w:proofErr w:type="spellStart"/>
      <w:r>
        <w:t>verhaissung</w:t>
      </w:r>
      <w:proofErr w:type="spellEnd"/>
      <w:r>
        <w:t xml:space="preserve"> </w:t>
      </w:r>
      <w:proofErr w:type="spellStart"/>
      <w:r>
        <w:t>vnnd</w:t>
      </w:r>
      <w:proofErr w:type="spellEnd"/>
      <w:r>
        <w:t xml:space="preserve"> zusagen/ wenn du dich zum Herren </w:t>
      </w:r>
      <w:proofErr w:type="spellStart"/>
      <w:r>
        <w:t>kerest</w:t>
      </w:r>
      <w:proofErr w:type="spellEnd"/>
      <w:r>
        <w:t xml:space="preserve">/ </w:t>
      </w:r>
      <w:proofErr w:type="spellStart"/>
      <w:r>
        <w:t>jnen</w:t>
      </w:r>
      <w:proofErr w:type="spellEnd"/>
      <w:r>
        <w:t xml:space="preserve"> von </w:t>
      </w:r>
      <w:proofErr w:type="spellStart"/>
      <w:r>
        <w:t>hertzen</w:t>
      </w:r>
      <w:proofErr w:type="spellEnd"/>
      <w:r>
        <w:t xml:space="preserve"> suchest/ das er sich dein erbarme/ dich zu </w:t>
      </w:r>
      <w:proofErr w:type="spellStart"/>
      <w:r>
        <w:t>genaden</w:t>
      </w:r>
      <w:proofErr w:type="spellEnd"/>
      <w:r>
        <w:t xml:space="preserve"> </w:t>
      </w:r>
      <w:proofErr w:type="spellStart"/>
      <w:r>
        <w:t>anneme</w:t>
      </w:r>
      <w:proofErr w:type="spellEnd"/>
      <w:r>
        <w:t xml:space="preserve">/ </w:t>
      </w:r>
      <w:proofErr w:type="spellStart"/>
      <w:r>
        <w:t>widergeberen</w:t>
      </w:r>
      <w:proofErr w:type="spellEnd"/>
      <w:r>
        <w:t xml:space="preserve">/ </w:t>
      </w:r>
      <w:proofErr w:type="spellStart"/>
      <w:r>
        <w:t>vnd</w:t>
      </w:r>
      <w:proofErr w:type="spellEnd"/>
      <w:r>
        <w:t xml:space="preserve"> deiner </w:t>
      </w:r>
      <w:proofErr w:type="spellStart"/>
      <w:r>
        <w:t>sünd</w:t>
      </w:r>
      <w:proofErr w:type="spellEnd"/>
      <w:r>
        <w:t xml:space="preserve"> </w:t>
      </w:r>
      <w:proofErr w:type="spellStart"/>
      <w:r>
        <w:t>nymmer</w:t>
      </w:r>
      <w:proofErr w:type="spellEnd"/>
      <w:r>
        <w:t xml:space="preserve"> </w:t>
      </w:r>
      <w:proofErr w:type="spellStart"/>
      <w:r>
        <w:t>gedencken</w:t>
      </w:r>
      <w:proofErr w:type="spellEnd"/>
      <w:r>
        <w:t xml:space="preserve"> will/ </w:t>
      </w:r>
      <w:proofErr w:type="spellStart"/>
      <w:r>
        <w:t>schaw</w:t>
      </w:r>
      <w:proofErr w:type="spellEnd"/>
      <w:r>
        <w:t xml:space="preserve"> nur </w:t>
      </w:r>
      <w:proofErr w:type="spellStart"/>
      <w:r>
        <w:t>darauff</w:t>
      </w:r>
      <w:proofErr w:type="spellEnd"/>
      <w:r>
        <w:t xml:space="preserve"> das du </w:t>
      </w:r>
      <w:proofErr w:type="spellStart"/>
      <w:r>
        <w:t>nit</w:t>
      </w:r>
      <w:proofErr w:type="spellEnd"/>
      <w:r>
        <w:t xml:space="preserve"> </w:t>
      </w:r>
      <w:proofErr w:type="spellStart"/>
      <w:r>
        <w:t>zulang</w:t>
      </w:r>
      <w:proofErr w:type="spellEnd"/>
      <w:r>
        <w:t xml:space="preserve"> wartest/ </w:t>
      </w:r>
      <w:proofErr w:type="spellStart"/>
      <w:r>
        <w:t>vnnd</w:t>
      </w:r>
      <w:proofErr w:type="spellEnd"/>
      <w:r>
        <w:t xml:space="preserve"> so dir die </w:t>
      </w:r>
      <w:proofErr w:type="spellStart"/>
      <w:r>
        <w:t>zeyt</w:t>
      </w:r>
      <w:proofErr w:type="spellEnd"/>
      <w:r>
        <w:t xml:space="preserve"> zu </w:t>
      </w:r>
      <w:proofErr w:type="spellStart"/>
      <w:r>
        <w:t>kurtz</w:t>
      </w:r>
      <w:proofErr w:type="spellEnd"/>
      <w:r>
        <w:t xml:space="preserve"> wurde/ mit den torechten </w:t>
      </w:r>
      <w:proofErr w:type="spellStart"/>
      <w:r>
        <w:t>Junckfrawen</w:t>
      </w:r>
      <w:proofErr w:type="spellEnd"/>
      <w:r>
        <w:t xml:space="preserve"> </w:t>
      </w:r>
      <w:proofErr w:type="spellStart"/>
      <w:r>
        <w:t>aussen</w:t>
      </w:r>
      <w:proofErr w:type="spellEnd"/>
      <w:r>
        <w:t xml:space="preserve"> </w:t>
      </w:r>
      <w:proofErr w:type="spellStart"/>
      <w:r>
        <w:t>bleybest</w:t>
      </w:r>
      <w:proofErr w:type="spellEnd"/>
      <w:r>
        <w:t xml:space="preserve">/ Ezech. 19. </w:t>
      </w:r>
      <w:proofErr w:type="spellStart"/>
      <w:r>
        <w:t>steet</w:t>
      </w:r>
      <w:proofErr w:type="spellEnd"/>
      <w:r>
        <w:t xml:space="preserve"> </w:t>
      </w:r>
      <w:proofErr w:type="spellStart"/>
      <w:r>
        <w:t>geschriben</w:t>
      </w:r>
      <w:proofErr w:type="spellEnd"/>
      <w:r>
        <w:t xml:space="preserve">/ Ich hab </w:t>
      </w:r>
      <w:proofErr w:type="spellStart"/>
      <w:r>
        <w:t>nit</w:t>
      </w:r>
      <w:proofErr w:type="spellEnd"/>
      <w:r>
        <w:t xml:space="preserve"> </w:t>
      </w:r>
      <w:proofErr w:type="spellStart"/>
      <w:r>
        <w:t>lust</w:t>
      </w:r>
      <w:proofErr w:type="spellEnd"/>
      <w:r>
        <w:t xml:space="preserve"> spricht der herrschend Herr/ an dem todt </w:t>
      </w:r>
      <w:proofErr w:type="spellStart"/>
      <w:r>
        <w:t>dess</w:t>
      </w:r>
      <w:proofErr w:type="spellEnd"/>
      <w:r>
        <w:t xml:space="preserve"> </w:t>
      </w:r>
      <w:proofErr w:type="spellStart"/>
      <w:r>
        <w:t>Gotlosen</w:t>
      </w:r>
      <w:proofErr w:type="spellEnd"/>
      <w:r>
        <w:t xml:space="preserve">/ Das aber ist mein </w:t>
      </w:r>
      <w:proofErr w:type="spellStart"/>
      <w:r>
        <w:t>lust</w:t>
      </w:r>
      <w:proofErr w:type="spellEnd"/>
      <w:r>
        <w:t xml:space="preserve">/ das er sich von seinem wesen </w:t>
      </w:r>
      <w:proofErr w:type="spellStart"/>
      <w:r>
        <w:t>bekere</w:t>
      </w:r>
      <w:proofErr w:type="spellEnd"/>
      <w:r>
        <w:t xml:space="preserve"> </w:t>
      </w:r>
      <w:proofErr w:type="spellStart"/>
      <w:r>
        <w:t>vnd</w:t>
      </w:r>
      <w:proofErr w:type="spellEnd"/>
      <w:r>
        <w:t xml:space="preserve"> lebe/ </w:t>
      </w:r>
      <w:proofErr w:type="spellStart"/>
      <w:r>
        <w:t>Vnd</w:t>
      </w:r>
      <w:proofErr w:type="spellEnd"/>
      <w:r>
        <w:t xml:space="preserve"> aber/ wann sich der </w:t>
      </w:r>
      <w:proofErr w:type="spellStart"/>
      <w:r>
        <w:t>Gottloß</w:t>
      </w:r>
      <w:proofErr w:type="spellEnd"/>
      <w:r>
        <w:t xml:space="preserve"> von seiner </w:t>
      </w:r>
      <w:proofErr w:type="spellStart"/>
      <w:r>
        <w:t>schalckhait</w:t>
      </w:r>
      <w:proofErr w:type="spellEnd"/>
      <w:r>
        <w:t xml:space="preserve">/ damit er </w:t>
      </w:r>
      <w:proofErr w:type="spellStart"/>
      <w:r>
        <w:t>vmbgangen</w:t>
      </w:r>
      <w:proofErr w:type="spellEnd"/>
      <w:r>
        <w:t xml:space="preserve"> ist/ </w:t>
      </w:r>
      <w:proofErr w:type="spellStart"/>
      <w:r>
        <w:t>bekeret</w:t>
      </w:r>
      <w:proofErr w:type="spellEnd"/>
      <w:r>
        <w:t xml:space="preserve">/ </w:t>
      </w:r>
      <w:proofErr w:type="spellStart"/>
      <w:r>
        <w:t>vnd</w:t>
      </w:r>
      <w:proofErr w:type="spellEnd"/>
      <w:r>
        <w:t xml:space="preserve"> thut nun was recht </w:t>
      </w:r>
      <w:proofErr w:type="spellStart"/>
      <w:r>
        <w:t>vnd</w:t>
      </w:r>
      <w:proofErr w:type="spellEnd"/>
      <w:r>
        <w:t xml:space="preserve"> </w:t>
      </w:r>
      <w:proofErr w:type="spellStart"/>
      <w:r>
        <w:t>billich</w:t>
      </w:r>
      <w:proofErr w:type="spellEnd"/>
      <w:r>
        <w:t xml:space="preserve"> ist/ so </w:t>
      </w:r>
      <w:proofErr w:type="spellStart"/>
      <w:r>
        <w:t>wirdt</w:t>
      </w:r>
      <w:proofErr w:type="spellEnd"/>
      <w:r>
        <w:t xml:space="preserve"> er sein </w:t>
      </w:r>
      <w:proofErr w:type="spellStart"/>
      <w:r>
        <w:t>seel</w:t>
      </w:r>
      <w:proofErr w:type="spellEnd"/>
      <w:r>
        <w:t xml:space="preserve"> lebendig machen/ ja </w:t>
      </w:r>
      <w:proofErr w:type="spellStart"/>
      <w:r>
        <w:t>darumb</w:t>
      </w:r>
      <w:proofErr w:type="spellEnd"/>
      <w:r>
        <w:t xml:space="preserve">/ das er </w:t>
      </w:r>
      <w:proofErr w:type="spellStart"/>
      <w:r>
        <w:t>ain</w:t>
      </w:r>
      <w:proofErr w:type="spellEnd"/>
      <w:r>
        <w:t xml:space="preserve"> </w:t>
      </w:r>
      <w:proofErr w:type="spellStart"/>
      <w:r>
        <w:t>auffsehen</w:t>
      </w:r>
      <w:proofErr w:type="spellEnd"/>
      <w:r>
        <w:t xml:space="preserve"> hat/ </w:t>
      </w:r>
      <w:proofErr w:type="spellStart"/>
      <w:r>
        <w:t>vnd</w:t>
      </w:r>
      <w:proofErr w:type="spellEnd"/>
      <w:r>
        <w:t xml:space="preserve"> sich von seiner </w:t>
      </w:r>
      <w:proofErr w:type="spellStart"/>
      <w:r>
        <w:t>boßhait</w:t>
      </w:r>
      <w:proofErr w:type="spellEnd"/>
      <w:r>
        <w:t xml:space="preserve"> die er geübt/ </w:t>
      </w:r>
      <w:proofErr w:type="spellStart"/>
      <w:r>
        <w:t>bekert</w:t>
      </w:r>
      <w:proofErr w:type="spellEnd"/>
      <w:r>
        <w:t xml:space="preserve">/ </w:t>
      </w:r>
      <w:proofErr w:type="spellStart"/>
      <w:r>
        <w:t>wirdt</w:t>
      </w:r>
      <w:proofErr w:type="spellEnd"/>
      <w:r>
        <w:t xml:space="preserve"> er leben </w:t>
      </w:r>
      <w:proofErr w:type="spellStart"/>
      <w:r>
        <w:t>vnd</w:t>
      </w:r>
      <w:proofErr w:type="spellEnd"/>
      <w:r>
        <w:t xml:space="preserve"> </w:t>
      </w:r>
      <w:proofErr w:type="spellStart"/>
      <w:r>
        <w:t>nit</w:t>
      </w:r>
      <w:proofErr w:type="spellEnd"/>
      <w:r>
        <w:t xml:space="preserve"> sterben rc. </w:t>
      </w:r>
    </w:p>
    <w:p w14:paraId="2916962A" w14:textId="77777777" w:rsidR="001247EE" w:rsidRDefault="001247EE" w:rsidP="001247EE">
      <w:pPr>
        <w:pStyle w:val="StandardWeb"/>
      </w:pPr>
      <w:r>
        <w:t xml:space="preserve">Also hast du/ wie du zur </w:t>
      </w:r>
      <w:proofErr w:type="spellStart"/>
      <w:r>
        <w:t>widergeburt</w:t>
      </w:r>
      <w:proofErr w:type="spellEnd"/>
      <w:r>
        <w:t xml:space="preserve">/ </w:t>
      </w:r>
      <w:proofErr w:type="spellStart"/>
      <w:r>
        <w:t>vnd</w:t>
      </w:r>
      <w:proofErr w:type="spellEnd"/>
      <w:r>
        <w:t xml:space="preserve"> zum </w:t>
      </w:r>
      <w:proofErr w:type="spellStart"/>
      <w:r>
        <w:t>götlichen</w:t>
      </w:r>
      <w:proofErr w:type="spellEnd"/>
      <w:r>
        <w:t xml:space="preserve"> leben/ </w:t>
      </w:r>
      <w:proofErr w:type="spellStart"/>
      <w:r>
        <w:t>seligklichen</w:t>
      </w:r>
      <w:proofErr w:type="spellEnd"/>
      <w:r>
        <w:t xml:space="preserve"> kommen mögest/ so du dich </w:t>
      </w:r>
      <w:proofErr w:type="spellStart"/>
      <w:r>
        <w:t>nemlichen</w:t>
      </w:r>
      <w:proofErr w:type="spellEnd"/>
      <w:r>
        <w:t xml:space="preserve"> zum Herren </w:t>
      </w:r>
      <w:proofErr w:type="spellStart"/>
      <w:r>
        <w:t>kerest</w:t>
      </w:r>
      <w:proofErr w:type="spellEnd"/>
      <w:r>
        <w:t xml:space="preserve"> von </w:t>
      </w:r>
      <w:proofErr w:type="spellStart"/>
      <w:r>
        <w:t>gantzem</w:t>
      </w:r>
      <w:proofErr w:type="spellEnd"/>
      <w:r>
        <w:t xml:space="preserve"> </w:t>
      </w:r>
      <w:proofErr w:type="spellStart"/>
      <w:r>
        <w:t>hertzen</w:t>
      </w:r>
      <w:proofErr w:type="spellEnd"/>
      <w:r>
        <w:t xml:space="preserve">/ </w:t>
      </w:r>
      <w:proofErr w:type="spellStart"/>
      <w:r>
        <w:t>Johe</w:t>
      </w:r>
      <w:proofErr w:type="spellEnd"/>
      <w:r>
        <w:t xml:space="preserve">. 2. Ja es </w:t>
      </w:r>
      <w:proofErr w:type="spellStart"/>
      <w:r>
        <w:t>geschicht</w:t>
      </w:r>
      <w:proofErr w:type="spellEnd"/>
      <w:r>
        <w:t xml:space="preserve"> solche </w:t>
      </w:r>
      <w:proofErr w:type="spellStart"/>
      <w:r>
        <w:t>bekerung</w:t>
      </w:r>
      <w:proofErr w:type="spellEnd"/>
      <w:r>
        <w:t xml:space="preserve">/ </w:t>
      </w:r>
      <w:proofErr w:type="spellStart"/>
      <w:r>
        <w:t>inn</w:t>
      </w:r>
      <w:proofErr w:type="spellEnd"/>
      <w:r>
        <w:t xml:space="preserve"> </w:t>
      </w:r>
      <w:proofErr w:type="spellStart"/>
      <w:r>
        <w:t>vnnd</w:t>
      </w:r>
      <w:proofErr w:type="spellEnd"/>
      <w:r>
        <w:t xml:space="preserve"> durch die </w:t>
      </w:r>
      <w:proofErr w:type="spellStart"/>
      <w:r>
        <w:t>widergeburt</w:t>
      </w:r>
      <w:proofErr w:type="spellEnd"/>
      <w:r>
        <w:t xml:space="preserve">/ das </w:t>
      </w:r>
      <w:proofErr w:type="spellStart"/>
      <w:r>
        <w:t>ains</w:t>
      </w:r>
      <w:proofErr w:type="spellEnd"/>
      <w:r>
        <w:t xml:space="preserve"> neben dem andern </w:t>
      </w:r>
      <w:proofErr w:type="spellStart"/>
      <w:r>
        <w:t>geet</w:t>
      </w:r>
      <w:proofErr w:type="spellEnd"/>
      <w:r>
        <w:t xml:space="preserve">/ </w:t>
      </w:r>
      <w:proofErr w:type="spellStart"/>
      <w:r>
        <w:t>vnd</w:t>
      </w:r>
      <w:proofErr w:type="spellEnd"/>
      <w:r>
        <w:t xml:space="preserve"> </w:t>
      </w:r>
      <w:proofErr w:type="spellStart"/>
      <w:r>
        <w:t>ains</w:t>
      </w:r>
      <w:proofErr w:type="spellEnd"/>
      <w:r>
        <w:t xml:space="preserve"> on das </w:t>
      </w:r>
      <w:proofErr w:type="spellStart"/>
      <w:r>
        <w:t>ander</w:t>
      </w:r>
      <w:proofErr w:type="spellEnd"/>
      <w:r>
        <w:t xml:space="preserve"> </w:t>
      </w:r>
      <w:proofErr w:type="spellStart"/>
      <w:r>
        <w:t>nit</w:t>
      </w:r>
      <w:proofErr w:type="spellEnd"/>
      <w:r>
        <w:t xml:space="preserve"> sein </w:t>
      </w:r>
      <w:proofErr w:type="spellStart"/>
      <w:r>
        <w:t>kan</w:t>
      </w:r>
      <w:proofErr w:type="spellEnd"/>
      <w:r>
        <w:t xml:space="preserve">/ So </w:t>
      </w:r>
      <w:proofErr w:type="spellStart"/>
      <w:r>
        <w:t>vil</w:t>
      </w:r>
      <w:proofErr w:type="spellEnd"/>
      <w:r>
        <w:t xml:space="preserve"> du dir </w:t>
      </w:r>
      <w:proofErr w:type="spellStart"/>
      <w:r>
        <w:t>selbs</w:t>
      </w:r>
      <w:proofErr w:type="spellEnd"/>
      <w:r>
        <w:t xml:space="preserve">/ der </w:t>
      </w:r>
      <w:proofErr w:type="spellStart"/>
      <w:r>
        <w:t>sünden</w:t>
      </w:r>
      <w:proofErr w:type="spellEnd"/>
      <w:r>
        <w:t xml:space="preserve"> </w:t>
      </w:r>
      <w:proofErr w:type="spellStart"/>
      <w:r>
        <w:t>vnd</w:t>
      </w:r>
      <w:proofErr w:type="spellEnd"/>
      <w:r>
        <w:t xml:space="preserve"> der </w:t>
      </w:r>
      <w:proofErr w:type="spellStart"/>
      <w:r>
        <w:t>welt</w:t>
      </w:r>
      <w:proofErr w:type="spellEnd"/>
      <w:r>
        <w:t xml:space="preserve">/ durch die </w:t>
      </w:r>
      <w:proofErr w:type="spellStart"/>
      <w:r>
        <w:t>buß</w:t>
      </w:r>
      <w:proofErr w:type="spellEnd"/>
      <w:r>
        <w:t xml:space="preserve"> </w:t>
      </w:r>
      <w:proofErr w:type="spellStart"/>
      <w:r>
        <w:t>abstirbest</w:t>
      </w:r>
      <w:proofErr w:type="spellEnd"/>
      <w:r>
        <w:t xml:space="preserve">/ im </w:t>
      </w:r>
      <w:proofErr w:type="spellStart"/>
      <w:r>
        <w:t>wort</w:t>
      </w:r>
      <w:proofErr w:type="spellEnd"/>
      <w:r>
        <w:t xml:space="preserve"> des </w:t>
      </w:r>
      <w:proofErr w:type="spellStart"/>
      <w:r>
        <w:t>kreützes</w:t>
      </w:r>
      <w:proofErr w:type="spellEnd"/>
      <w:r>
        <w:t xml:space="preserve"> (das ist </w:t>
      </w:r>
      <w:proofErr w:type="spellStart"/>
      <w:r>
        <w:t>inn</w:t>
      </w:r>
      <w:proofErr w:type="spellEnd"/>
      <w:r>
        <w:t xml:space="preserve"> der </w:t>
      </w:r>
      <w:proofErr w:type="spellStart"/>
      <w:r>
        <w:t>tailhafftigkait</w:t>
      </w:r>
      <w:proofErr w:type="spellEnd"/>
      <w:r>
        <w:t xml:space="preserve">/ </w:t>
      </w:r>
      <w:proofErr w:type="spellStart"/>
      <w:r>
        <w:t>vnnd</w:t>
      </w:r>
      <w:proofErr w:type="spellEnd"/>
      <w:r>
        <w:t xml:space="preserve"> </w:t>
      </w:r>
      <w:proofErr w:type="spellStart"/>
      <w:r>
        <w:t>inn</w:t>
      </w:r>
      <w:proofErr w:type="spellEnd"/>
      <w:r>
        <w:t xml:space="preserve"> der </w:t>
      </w:r>
      <w:proofErr w:type="spellStart"/>
      <w:r>
        <w:t>gemainschafft</w:t>
      </w:r>
      <w:proofErr w:type="spellEnd"/>
      <w:r>
        <w:t xml:space="preserve"> des </w:t>
      </w:r>
      <w:proofErr w:type="spellStart"/>
      <w:r>
        <w:t>leydens</w:t>
      </w:r>
      <w:proofErr w:type="spellEnd"/>
      <w:r>
        <w:t xml:space="preserve"> Christi Jesu) </w:t>
      </w:r>
      <w:proofErr w:type="spellStart"/>
      <w:r>
        <w:t>souil</w:t>
      </w:r>
      <w:proofErr w:type="spellEnd"/>
      <w:r>
        <w:t xml:space="preserve"> nahest du zum </w:t>
      </w:r>
      <w:proofErr w:type="spellStart"/>
      <w:r>
        <w:t>hymelreich</w:t>
      </w:r>
      <w:proofErr w:type="spellEnd"/>
      <w:r>
        <w:t xml:space="preserve">/ </w:t>
      </w:r>
      <w:proofErr w:type="spellStart"/>
      <w:r>
        <w:t>vnd</w:t>
      </w:r>
      <w:proofErr w:type="spellEnd"/>
      <w:r>
        <w:t xml:space="preserve"> wirst vor </w:t>
      </w:r>
      <w:proofErr w:type="spellStart"/>
      <w:r>
        <w:t>Got</w:t>
      </w:r>
      <w:proofErr w:type="spellEnd"/>
      <w:r>
        <w:t xml:space="preserve"> </w:t>
      </w:r>
      <w:proofErr w:type="spellStart"/>
      <w:r>
        <w:t>gaistlich</w:t>
      </w:r>
      <w:proofErr w:type="spellEnd"/>
      <w:r>
        <w:t xml:space="preserve"> widergeboren/ im </w:t>
      </w:r>
      <w:proofErr w:type="spellStart"/>
      <w:r>
        <w:lastRenderedPageBreak/>
        <w:t>wort</w:t>
      </w:r>
      <w:proofErr w:type="spellEnd"/>
      <w:r>
        <w:t xml:space="preserve"> des </w:t>
      </w:r>
      <w:proofErr w:type="spellStart"/>
      <w:r>
        <w:t>lebens</w:t>
      </w:r>
      <w:proofErr w:type="spellEnd"/>
      <w:r>
        <w:t xml:space="preserve">/ Das will der Herr Christus/ do Er anfacht zu predigen </w:t>
      </w:r>
      <w:proofErr w:type="spellStart"/>
      <w:r>
        <w:t>vnd</w:t>
      </w:r>
      <w:proofErr w:type="spellEnd"/>
      <w:r>
        <w:t xml:space="preserve"> spricht/ Thut </w:t>
      </w:r>
      <w:proofErr w:type="spellStart"/>
      <w:r>
        <w:t>buß</w:t>
      </w:r>
      <w:proofErr w:type="spellEnd"/>
      <w:r>
        <w:t xml:space="preserve">/ dann es nahet sich das reich der </w:t>
      </w:r>
      <w:proofErr w:type="spellStart"/>
      <w:r>
        <w:t>hymel</w:t>
      </w:r>
      <w:proofErr w:type="spellEnd"/>
      <w:r>
        <w:t xml:space="preserve">/ Math. 4. Item wer da suchet sein Seel </w:t>
      </w:r>
      <w:proofErr w:type="spellStart"/>
      <w:r>
        <w:t>zuerhalten</w:t>
      </w:r>
      <w:proofErr w:type="spellEnd"/>
      <w:r>
        <w:t xml:space="preserve">/ der </w:t>
      </w:r>
      <w:proofErr w:type="spellStart"/>
      <w:r>
        <w:t>wirdt</w:t>
      </w:r>
      <w:proofErr w:type="spellEnd"/>
      <w:r>
        <w:t xml:space="preserve"> </w:t>
      </w:r>
      <w:proofErr w:type="spellStart"/>
      <w:r>
        <w:t>sy</w:t>
      </w:r>
      <w:proofErr w:type="spellEnd"/>
      <w:r>
        <w:t xml:space="preserve"> verlieren/ </w:t>
      </w:r>
      <w:proofErr w:type="spellStart"/>
      <w:r>
        <w:t>vnd</w:t>
      </w:r>
      <w:proofErr w:type="spellEnd"/>
      <w:r>
        <w:t xml:space="preserve"> wer </w:t>
      </w:r>
      <w:proofErr w:type="spellStart"/>
      <w:r>
        <w:t>sy</w:t>
      </w:r>
      <w:proofErr w:type="spellEnd"/>
      <w:r>
        <w:t xml:space="preserve"> verlieren </w:t>
      </w:r>
      <w:proofErr w:type="spellStart"/>
      <w:r>
        <w:t>wirt</w:t>
      </w:r>
      <w:proofErr w:type="spellEnd"/>
      <w:r>
        <w:t xml:space="preserve">/ der </w:t>
      </w:r>
      <w:proofErr w:type="spellStart"/>
      <w:r>
        <w:t>wirdt</w:t>
      </w:r>
      <w:proofErr w:type="spellEnd"/>
      <w:r>
        <w:t xml:space="preserve"> </w:t>
      </w:r>
      <w:proofErr w:type="spellStart"/>
      <w:r>
        <w:t>sy</w:t>
      </w:r>
      <w:proofErr w:type="spellEnd"/>
      <w:r>
        <w:t xml:space="preserve"> zum leben </w:t>
      </w:r>
      <w:proofErr w:type="spellStart"/>
      <w:r>
        <w:t>geberen</w:t>
      </w:r>
      <w:proofErr w:type="spellEnd"/>
      <w:r>
        <w:t xml:space="preserve">/ Lu. 17. </w:t>
      </w:r>
    </w:p>
    <w:p w14:paraId="628B7FCE" w14:textId="77777777" w:rsidR="001247EE" w:rsidRDefault="001247EE" w:rsidP="001247EE">
      <w:pPr>
        <w:pStyle w:val="StandardWeb"/>
      </w:pPr>
      <w:r>
        <w:t xml:space="preserve">So </w:t>
      </w:r>
      <w:proofErr w:type="spellStart"/>
      <w:r>
        <w:t>steet</w:t>
      </w:r>
      <w:proofErr w:type="spellEnd"/>
      <w:r>
        <w:t xml:space="preserve"> nun die Summa/ aller Christlichen leer/ </w:t>
      </w:r>
      <w:proofErr w:type="spellStart"/>
      <w:r>
        <w:t>fürnemlich</w:t>
      </w:r>
      <w:proofErr w:type="spellEnd"/>
      <w:r>
        <w:t xml:space="preserve"> </w:t>
      </w:r>
      <w:proofErr w:type="spellStart"/>
      <w:r>
        <w:t>inn</w:t>
      </w:r>
      <w:proofErr w:type="spellEnd"/>
      <w:r>
        <w:t xml:space="preserve"> </w:t>
      </w:r>
      <w:proofErr w:type="spellStart"/>
      <w:r>
        <w:t>zwayen</w:t>
      </w:r>
      <w:proofErr w:type="spellEnd"/>
      <w:r>
        <w:t xml:space="preserve"> stucken/ </w:t>
      </w:r>
      <w:proofErr w:type="spellStart"/>
      <w:r>
        <w:t>Ains</w:t>
      </w:r>
      <w:proofErr w:type="spellEnd"/>
      <w:r>
        <w:t xml:space="preserve"> ist die </w:t>
      </w:r>
      <w:proofErr w:type="spellStart"/>
      <w:r>
        <w:t>buß</w:t>
      </w:r>
      <w:proofErr w:type="spellEnd"/>
      <w:r>
        <w:t xml:space="preserve">/ das wir nach </w:t>
      </w:r>
      <w:proofErr w:type="spellStart"/>
      <w:r>
        <w:t>erkandtnuß</w:t>
      </w:r>
      <w:proofErr w:type="spellEnd"/>
      <w:r>
        <w:t xml:space="preserve"> der </w:t>
      </w:r>
      <w:proofErr w:type="spellStart"/>
      <w:r>
        <w:t>sünden</w:t>
      </w:r>
      <w:proofErr w:type="spellEnd"/>
      <w:r>
        <w:t xml:space="preserve">/ </w:t>
      </w:r>
      <w:proofErr w:type="spellStart"/>
      <w:r>
        <w:t>vmbkeren</w:t>
      </w:r>
      <w:proofErr w:type="spellEnd"/>
      <w:r>
        <w:t xml:space="preserve">/ </w:t>
      </w:r>
      <w:proofErr w:type="spellStart"/>
      <w:r>
        <w:t>rew</w:t>
      </w:r>
      <w:proofErr w:type="spellEnd"/>
      <w:r>
        <w:t xml:space="preserve"> </w:t>
      </w:r>
      <w:proofErr w:type="spellStart"/>
      <w:r>
        <w:t>vnd</w:t>
      </w:r>
      <w:proofErr w:type="spellEnd"/>
      <w:r>
        <w:t xml:space="preserve"> </w:t>
      </w:r>
      <w:proofErr w:type="spellStart"/>
      <w:r>
        <w:t>laid</w:t>
      </w:r>
      <w:proofErr w:type="spellEnd"/>
      <w:r>
        <w:t xml:space="preserve"> darüber haben/ von </w:t>
      </w:r>
      <w:proofErr w:type="spellStart"/>
      <w:r>
        <w:t>sünden</w:t>
      </w:r>
      <w:proofErr w:type="spellEnd"/>
      <w:r>
        <w:t xml:space="preserve"> </w:t>
      </w:r>
      <w:proofErr w:type="spellStart"/>
      <w:r>
        <w:t>absteen</w:t>
      </w:r>
      <w:proofErr w:type="spellEnd"/>
      <w:r>
        <w:t xml:space="preserve">/ dieselbigen hassen/ </w:t>
      </w:r>
      <w:proofErr w:type="spellStart"/>
      <w:r>
        <w:t>vnnser</w:t>
      </w:r>
      <w:proofErr w:type="spellEnd"/>
      <w:r>
        <w:t xml:space="preserve"> Seel allhie in </w:t>
      </w:r>
      <w:proofErr w:type="spellStart"/>
      <w:r>
        <w:t>diser</w:t>
      </w:r>
      <w:proofErr w:type="spellEnd"/>
      <w:r>
        <w:t xml:space="preserve"> </w:t>
      </w:r>
      <w:proofErr w:type="spellStart"/>
      <w:r>
        <w:t>welt</w:t>
      </w:r>
      <w:proofErr w:type="spellEnd"/>
      <w:r>
        <w:t xml:space="preserve"> verlieren/ das ist/ das wir den </w:t>
      </w:r>
      <w:proofErr w:type="spellStart"/>
      <w:r>
        <w:t>lüsten</w:t>
      </w:r>
      <w:proofErr w:type="spellEnd"/>
      <w:r>
        <w:t xml:space="preserve"> absterben/ vor </w:t>
      </w:r>
      <w:proofErr w:type="spellStart"/>
      <w:r>
        <w:t>vnsern</w:t>
      </w:r>
      <w:proofErr w:type="spellEnd"/>
      <w:r>
        <w:t xml:space="preserve"> </w:t>
      </w:r>
      <w:proofErr w:type="spellStart"/>
      <w:r>
        <w:t>augen</w:t>
      </w:r>
      <w:proofErr w:type="spellEnd"/>
      <w:r>
        <w:t xml:space="preserve"> nichtig/ </w:t>
      </w:r>
      <w:proofErr w:type="spellStart"/>
      <w:r>
        <w:t>alber</w:t>
      </w:r>
      <w:proofErr w:type="spellEnd"/>
      <w:r>
        <w:t xml:space="preserve">/ </w:t>
      </w:r>
      <w:proofErr w:type="spellStart"/>
      <w:r>
        <w:t>gebrochens</w:t>
      </w:r>
      <w:proofErr w:type="spellEnd"/>
      <w:r>
        <w:t xml:space="preserve"> </w:t>
      </w:r>
      <w:proofErr w:type="spellStart"/>
      <w:r>
        <w:t>gaists</w:t>
      </w:r>
      <w:proofErr w:type="spellEnd"/>
      <w:r>
        <w:t xml:space="preserve">/ </w:t>
      </w:r>
      <w:proofErr w:type="spellStart"/>
      <w:r>
        <w:t>vnd</w:t>
      </w:r>
      <w:proofErr w:type="spellEnd"/>
      <w:r>
        <w:t xml:space="preserve"> demütiges </w:t>
      </w:r>
      <w:proofErr w:type="spellStart"/>
      <w:r>
        <w:t>hertzens</w:t>
      </w:r>
      <w:proofErr w:type="spellEnd"/>
      <w:r>
        <w:t xml:space="preserve"> werden/ Das ander/ das wir widergeboren werden/ das ist/ das wir Christum </w:t>
      </w:r>
      <w:proofErr w:type="spellStart"/>
      <w:r>
        <w:t>vnnd</w:t>
      </w:r>
      <w:proofErr w:type="spellEnd"/>
      <w:r>
        <w:t xml:space="preserve"> sein </w:t>
      </w:r>
      <w:proofErr w:type="spellStart"/>
      <w:r>
        <w:t>gerechtigkait</w:t>
      </w:r>
      <w:proofErr w:type="spellEnd"/>
      <w:r>
        <w:t xml:space="preserve">/ durch </w:t>
      </w:r>
      <w:proofErr w:type="spellStart"/>
      <w:r>
        <w:t>ainen</w:t>
      </w:r>
      <w:proofErr w:type="spellEnd"/>
      <w:r>
        <w:t xml:space="preserve"> waren glauben </w:t>
      </w:r>
      <w:proofErr w:type="spellStart"/>
      <w:r>
        <w:t>ergreiffen</w:t>
      </w:r>
      <w:proofErr w:type="spellEnd"/>
      <w:r>
        <w:t xml:space="preserve">/ auch im </w:t>
      </w:r>
      <w:proofErr w:type="spellStart"/>
      <w:r>
        <w:t>hertzen</w:t>
      </w:r>
      <w:proofErr w:type="spellEnd"/>
      <w:r>
        <w:t xml:space="preserve"> behalten/ </w:t>
      </w:r>
      <w:proofErr w:type="spellStart"/>
      <w:r>
        <w:t>vnd</w:t>
      </w:r>
      <w:proofErr w:type="spellEnd"/>
      <w:r>
        <w:t xml:space="preserve"> also </w:t>
      </w:r>
      <w:proofErr w:type="spellStart"/>
      <w:r>
        <w:t>Got</w:t>
      </w:r>
      <w:proofErr w:type="spellEnd"/>
      <w:r>
        <w:t xml:space="preserve"> </w:t>
      </w:r>
      <w:proofErr w:type="spellStart"/>
      <w:r>
        <w:t>wolgefellig</w:t>
      </w:r>
      <w:proofErr w:type="spellEnd"/>
      <w:r>
        <w:t xml:space="preserve">/ in allen wegen darnach leben </w:t>
      </w:r>
      <w:proofErr w:type="spellStart"/>
      <w:r>
        <w:t>vnd</w:t>
      </w:r>
      <w:proofErr w:type="spellEnd"/>
      <w:r>
        <w:t xml:space="preserve"> wandeln. </w:t>
      </w:r>
    </w:p>
    <w:p w14:paraId="1CB2E4AB" w14:textId="77777777" w:rsidR="001247EE" w:rsidRDefault="001247EE" w:rsidP="001247EE">
      <w:pPr>
        <w:pStyle w:val="StandardWeb"/>
      </w:pPr>
      <w:r>
        <w:rPr>
          <w:rStyle w:val="Hervorhebung"/>
        </w:rPr>
        <w:t xml:space="preserve">Die </w:t>
      </w:r>
      <w:proofErr w:type="spellStart"/>
      <w:r>
        <w:rPr>
          <w:rStyle w:val="Hervorhebung"/>
        </w:rPr>
        <w:t>volkomne</w:t>
      </w:r>
      <w:proofErr w:type="spellEnd"/>
      <w:r>
        <w:rPr>
          <w:rStyle w:val="Hervorhebung"/>
        </w:rPr>
        <w:t xml:space="preserve"> </w:t>
      </w:r>
      <w:proofErr w:type="spellStart"/>
      <w:r>
        <w:rPr>
          <w:rStyle w:val="Hervorhebung"/>
        </w:rPr>
        <w:t>buß</w:t>
      </w:r>
      <w:proofErr w:type="spellEnd"/>
      <w:r>
        <w:rPr>
          <w:rStyle w:val="Hervorhebung"/>
        </w:rPr>
        <w:t xml:space="preserve">/ </w:t>
      </w:r>
      <w:proofErr w:type="spellStart"/>
      <w:r>
        <w:rPr>
          <w:rStyle w:val="Hervorhebung"/>
        </w:rPr>
        <w:t>haißt</w:t>
      </w:r>
      <w:proofErr w:type="spellEnd"/>
      <w:r>
        <w:rPr>
          <w:rStyle w:val="Hervorhebung"/>
        </w:rPr>
        <w:t xml:space="preserve"> in </w:t>
      </w:r>
      <w:proofErr w:type="spellStart"/>
      <w:r>
        <w:rPr>
          <w:rStyle w:val="Hervorhebung"/>
        </w:rPr>
        <w:t>ain</w:t>
      </w:r>
      <w:proofErr w:type="spellEnd"/>
      <w:r>
        <w:rPr>
          <w:rStyle w:val="Hervorhebung"/>
        </w:rPr>
        <w:t xml:space="preserve"> </w:t>
      </w:r>
      <w:proofErr w:type="spellStart"/>
      <w:r>
        <w:rPr>
          <w:rStyle w:val="Hervorhebung"/>
        </w:rPr>
        <w:t>new</w:t>
      </w:r>
      <w:proofErr w:type="spellEnd"/>
      <w:r>
        <w:rPr>
          <w:rStyle w:val="Hervorhebung"/>
        </w:rPr>
        <w:t xml:space="preserve"> Gottseliges leben </w:t>
      </w:r>
      <w:proofErr w:type="spellStart"/>
      <w:r>
        <w:rPr>
          <w:rStyle w:val="Hervorhebung"/>
        </w:rPr>
        <w:t>tretten</w:t>
      </w:r>
      <w:proofErr w:type="spellEnd"/>
      <w:r>
        <w:rPr>
          <w:rStyle w:val="Hervorhebung"/>
        </w:rPr>
        <w:t xml:space="preserve">/ </w:t>
      </w:r>
      <w:proofErr w:type="spellStart"/>
      <w:r>
        <w:rPr>
          <w:rStyle w:val="Hervorhebung"/>
        </w:rPr>
        <w:t>darinn</w:t>
      </w:r>
      <w:proofErr w:type="spellEnd"/>
      <w:r>
        <w:rPr>
          <w:rStyle w:val="Hervorhebung"/>
        </w:rPr>
        <w:t xml:space="preserve"> wir nicht </w:t>
      </w:r>
      <w:proofErr w:type="spellStart"/>
      <w:r>
        <w:rPr>
          <w:rStyle w:val="Hervorhebung"/>
        </w:rPr>
        <w:t>allain</w:t>
      </w:r>
      <w:proofErr w:type="spellEnd"/>
      <w:r>
        <w:rPr>
          <w:rStyle w:val="Hervorhebung"/>
        </w:rPr>
        <w:t xml:space="preserve"> vor den </w:t>
      </w:r>
      <w:proofErr w:type="spellStart"/>
      <w:r>
        <w:rPr>
          <w:rStyle w:val="Hervorhebung"/>
        </w:rPr>
        <w:t>menschen</w:t>
      </w:r>
      <w:proofErr w:type="spellEnd"/>
      <w:r>
        <w:rPr>
          <w:rStyle w:val="Hervorhebung"/>
        </w:rPr>
        <w:t xml:space="preserve">/ sonder auch vor Gott rechtgeschaffen </w:t>
      </w:r>
      <w:proofErr w:type="spellStart"/>
      <w:r>
        <w:rPr>
          <w:rStyle w:val="Hervorhebung"/>
        </w:rPr>
        <w:t>vnnd</w:t>
      </w:r>
      <w:proofErr w:type="spellEnd"/>
      <w:r>
        <w:rPr>
          <w:rStyle w:val="Hervorhebung"/>
        </w:rPr>
        <w:t xml:space="preserve"> </w:t>
      </w:r>
      <w:proofErr w:type="spellStart"/>
      <w:r>
        <w:rPr>
          <w:rStyle w:val="Hervorhebung"/>
        </w:rPr>
        <w:t>vnstrefflich</w:t>
      </w:r>
      <w:proofErr w:type="spellEnd"/>
      <w:r>
        <w:rPr>
          <w:rStyle w:val="Hervorhebung"/>
        </w:rPr>
        <w:t xml:space="preserve"> wandeln/ durch die </w:t>
      </w:r>
      <w:proofErr w:type="spellStart"/>
      <w:r>
        <w:rPr>
          <w:rStyle w:val="Hervorhebung"/>
        </w:rPr>
        <w:t>krafft</w:t>
      </w:r>
      <w:proofErr w:type="spellEnd"/>
      <w:r>
        <w:rPr>
          <w:rStyle w:val="Hervorhebung"/>
        </w:rPr>
        <w:t xml:space="preserve"> der </w:t>
      </w:r>
      <w:proofErr w:type="spellStart"/>
      <w:r>
        <w:rPr>
          <w:rStyle w:val="Hervorhebung"/>
        </w:rPr>
        <w:t>auffersteeung</w:t>
      </w:r>
      <w:proofErr w:type="spellEnd"/>
      <w:r>
        <w:rPr>
          <w:rStyle w:val="Hervorhebung"/>
        </w:rPr>
        <w:t xml:space="preserve"> Jesu Christi.</w:t>
      </w:r>
      <w:r>
        <w:t xml:space="preserve"> </w:t>
      </w:r>
    </w:p>
    <w:p w14:paraId="15FB3E01" w14:textId="77777777" w:rsidR="001247EE" w:rsidRDefault="001247EE" w:rsidP="001247EE">
      <w:pPr>
        <w:pStyle w:val="StandardWeb"/>
      </w:pPr>
      <w:proofErr w:type="spellStart"/>
      <w:r>
        <w:rPr>
          <w:rStyle w:val="Hervorhebung"/>
        </w:rPr>
        <w:t>Dise</w:t>
      </w:r>
      <w:proofErr w:type="spellEnd"/>
      <w:r>
        <w:rPr>
          <w:rStyle w:val="Hervorhebung"/>
        </w:rPr>
        <w:t xml:space="preserve"> nachfolgende stuck/ müssen in der Christlichen </w:t>
      </w:r>
      <w:proofErr w:type="spellStart"/>
      <w:r>
        <w:rPr>
          <w:rStyle w:val="Hervorhebung"/>
        </w:rPr>
        <w:t>schul</w:t>
      </w:r>
      <w:proofErr w:type="spellEnd"/>
      <w:r>
        <w:rPr>
          <w:rStyle w:val="Hervorhebung"/>
        </w:rPr>
        <w:t xml:space="preserve"> </w:t>
      </w:r>
      <w:proofErr w:type="spellStart"/>
      <w:r>
        <w:rPr>
          <w:rStyle w:val="Hervorhebung"/>
        </w:rPr>
        <w:t>wol</w:t>
      </w:r>
      <w:proofErr w:type="spellEnd"/>
      <w:r>
        <w:rPr>
          <w:rStyle w:val="Hervorhebung"/>
        </w:rPr>
        <w:t xml:space="preserve"> gelernet/ </w:t>
      </w:r>
      <w:proofErr w:type="spellStart"/>
      <w:r>
        <w:rPr>
          <w:rStyle w:val="Hervorhebung"/>
        </w:rPr>
        <w:t>vnd</w:t>
      </w:r>
      <w:proofErr w:type="spellEnd"/>
      <w:r>
        <w:rPr>
          <w:rStyle w:val="Hervorhebung"/>
        </w:rPr>
        <w:t xml:space="preserve"> im </w:t>
      </w:r>
      <w:proofErr w:type="spellStart"/>
      <w:r>
        <w:rPr>
          <w:rStyle w:val="Hervorhebung"/>
        </w:rPr>
        <w:t>gaist</w:t>
      </w:r>
      <w:proofErr w:type="spellEnd"/>
      <w:r>
        <w:rPr>
          <w:rStyle w:val="Hervorhebung"/>
        </w:rPr>
        <w:t xml:space="preserve"> des </w:t>
      </w:r>
      <w:proofErr w:type="spellStart"/>
      <w:r>
        <w:rPr>
          <w:rStyle w:val="Hervorhebung"/>
        </w:rPr>
        <w:t>glaubens</w:t>
      </w:r>
      <w:proofErr w:type="spellEnd"/>
      <w:r>
        <w:rPr>
          <w:rStyle w:val="Hervorhebung"/>
        </w:rPr>
        <w:t xml:space="preserve">/ durch </w:t>
      </w:r>
      <w:proofErr w:type="spellStart"/>
      <w:r>
        <w:rPr>
          <w:rStyle w:val="Hervorhebung"/>
        </w:rPr>
        <w:t>erfarung</w:t>
      </w:r>
      <w:proofErr w:type="spellEnd"/>
      <w:r>
        <w:rPr>
          <w:rStyle w:val="Hervorhebung"/>
        </w:rPr>
        <w:t xml:space="preserve"> empfunden werden/ </w:t>
      </w:r>
      <w:proofErr w:type="spellStart"/>
      <w:r>
        <w:rPr>
          <w:rStyle w:val="Hervorhebung"/>
        </w:rPr>
        <w:t>sampt</w:t>
      </w:r>
      <w:proofErr w:type="spellEnd"/>
      <w:r>
        <w:rPr>
          <w:rStyle w:val="Hervorhebung"/>
        </w:rPr>
        <w:t xml:space="preserve"> allen andern rc.</w:t>
      </w:r>
      <w:r>
        <w:t xml:space="preserve"> </w:t>
      </w:r>
    </w:p>
    <w:p w14:paraId="62866395" w14:textId="77777777" w:rsidR="001247EE" w:rsidRDefault="001247EE" w:rsidP="001247EE">
      <w:pPr>
        <w:pStyle w:val="StandardWeb"/>
      </w:pPr>
      <w:r>
        <w:t xml:space="preserve">Daher gehört die straff der </w:t>
      </w:r>
      <w:proofErr w:type="spellStart"/>
      <w:r>
        <w:t>sünden</w:t>
      </w:r>
      <w:proofErr w:type="spellEnd"/>
      <w:r>
        <w:t xml:space="preserve"> vom </w:t>
      </w:r>
      <w:proofErr w:type="spellStart"/>
      <w:r>
        <w:t>hailigen</w:t>
      </w:r>
      <w:proofErr w:type="spellEnd"/>
      <w:r>
        <w:t xml:space="preserve"> </w:t>
      </w:r>
      <w:proofErr w:type="spellStart"/>
      <w:r>
        <w:t>gayst</w:t>
      </w:r>
      <w:proofErr w:type="spellEnd"/>
      <w:r>
        <w:t xml:space="preserve">. Johann. 16. </w:t>
      </w:r>
    </w:p>
    <w:p w14:paraId="58A7464F" w14:textId="77777777" w:rsidR="001247EE" w:rsidRDefault="001247EE" w:rsidP="001247EE">
      <w:pPr>
        <w:pStyle w:val="StandardWeb"/>
      </w:pPr>
      <w:r>
        <w:t xml:space="preserve">Der </w:t>
      </w:r>
      <w:proofErr w:type="spellStart"/>
      <w:r>
        <w:t>eingang</w:t>
      </w:r>
      <w:proofErr w:type="spellEnd"/>
      <w:r>
        <w:t xml:space="preserve"> ins leben durch die enge Porten/ Math. 7. </w:t>
      </w:r>
    </w:p>
    <w:p w14:paraId="24413638" w14:textId="77777777" w:rsidR="001247EE" w:rsidRDefault="001247EE" w:rsidP="001247EE">
      <w:pPr>
        <w:pStyle w:val="StandardWeb"/>
      </w:pPr>
      <w:r>
        <w:t xml:space="preserve">Das widersagen dem </w:t>
      </w:r>
      <w:proofErr w:type="spellStart"/>
      <w:r>
        <w:t>Sathan</w:t>
      </w:r>
      <w:proofErr w:type="spellEnd"/>
      <w:r>
        <w:t xml:space="preserve">/ der </w:t>
      </w:r>
      <w:proofErr w:type="spellStart"/>
      <w:r>
        <w:t>welt</w:t>
      </w:r>
      <w:proofErr w:type="spellEnd"/>
      <w:r>
        <w:t xml:space="preserve">/ dem </w:t>
      </w:r>
      <w:proofErr w:type="spellStart"/>
      <w:r>
        <w:t>aignen</w:t>
      </w:r>
      <w:proofErr w:type="spellEnd"/>
      <w:r>
        <w:t xml:space="preserve"> </w:t>
      </w:r>
      <w:proofErr w:type="spellStart"/>
      <w:r>
        <w:t>flaisch</w:t>
      </w:r>
      <w:proofErr w:type="spellEnd"/>
      <w:r>
        <w:t xml:space="preserve">. </w:t>
      </w:r>
    </w:p>
    <w:p w14:paraId="74C9BCEF" w14:textId="77777777" w:rsidR="001247EE" w:rsidRDefault="001247EE" w:rsidP="001247EE">
      <w:pPr>
        <w:pStyle w:val="StandardWeb"/>
      </w:pPr>
      <w:r>
        <w:t xml:space="preserve">Die </w:t>
      </w:r>
      <w:proofErr w:type="spellStart"/>
      <w:r>
        <w:t>aufofferung</w:t>
      </w:r>
      <w:proofErr w:type="spellEnd"/>
      <w:r>
        <w:t xml:space="preserve"> </w:t>
      </w:r>
      <w:proofErr w:type="spellStart"/>
      <w:r>
        <w:t>vnnd</w:t>
      </w:r>
      <w:proofErr w:type="spellEnd"/>
      <w:r>
        <w:t xml:space="preserve"> der </w:t>
      </w:r>
      <w:proofErr w:type="spellStart"/>
      <w:r>
        <w:t>pund</w:t>
      </w:r>
      <w:proofErr w:type="spellEnd"/>
      <w:r>
        <w:t xml:space="preserve"> </w:t>
      </w:r>
      <w:proofErr w:type="spellStart"/>
      <w:r>
        <w:t>aines</w:t>
      </w:r>
      <w:proofErr w:type="spellEnd"/>
      <w:r>
        <w:t xml:space="preserve"> guten </w:t>
      </w:r>
      <w:proofErr w:type="spellStart"/>
      <w:r>
        <w:t>gewissens</w:t>
      </w:r>
      <w:proofErr w:type="spellEnd"/>
      <w:r>
        <w:t xml:space="preserve">/ mit </w:t>
      </w:r>
      <w:proofErr w:type="spellStart"/>
      <w:r>
        <w:t>Got</w:t>
      </w:r>
      <w:proofErr w:type="spellEnd"/>
      <w:r>
        <w:t xml:space="preserve"> durch die </w:t>
      </w:r>
      <w:proofErr w:type="spellStart"/>
      <w:r>
        <w:t>auffersteeung</w:t>
      </w:r>
      <w:proofErr w:type="spellEnd"/>
      <w:r>
        <w:t xml:space="preserve"> Jesu Christi /1 Pet. 3. </w:t>
      </w:r>
    </w:p>
    <w:p w14:paraId="7A621EAC" w14:textId="77777777" w:rsidR="001247EE" w:rsidRDefault="001247EE" w:rsidP="001247EE">
      <w:pPr>
        <w:pStyle w:val="StandardWeb"/>
      </w:pPr>
      <w:r>
        <w:t xml:space="preserve">Item die </w:t>
      </w:r>
      <w:proofErr w:type="spellStart"/>
      <w:r>
        <w:t>wirdigen</w:t>
      </w:r>
      <w:proofErr w:type="spellEnd"/>
      <w:r>
        <w:t xml:space="preserve"> </w:t>
      </w:r>
      <w:proofErr w:type="spellStart"/>
      <w:r>
        <w:t>frücht</w:t>
      </w:r>
      <w:proofErr w:type="spellEnd"/>
      <w:r>
        <w:t xml:space="preserve"> der </w:t>
      </w:r>
      <w:proofErr w:type="spellStart"/>
      <w:r>
        <w:t>buß</w:t>
      </w:r>
      <w:proofErr w:type="spellEnd"/>
      <w:r>
        <w:t xml:space="preserve">/ </w:t>
      </w:r>
      <w:proofErr w:type="spellStart"/>
      <w:r>
        <w:t>gedult</w:t>
      </w:r>
      <w:proofErr w:type="spellEnd"/>
      <w:r>
        <w:t xml:space="preserve"> </w:t>
      </w:r>
      <w:proofErr w:type="spellStart"/>
      <w:r>
        <w:t>vnd</w:t>
      </w:r>
      <w:proofErr w:type="spellEnd"/>
      <w:r>
        <w:t xml:space="preserve"> </w:t>
      </w:r>
      <w:proofErr w:type="spellStart"/>
      <w:r>
        <w:t>hoffnung</w:t>
      </w:r>
      <w:proofErr w:type="spellEnd"/>
      <w:r>
        <w:t xml:space="preserve"> in </w:t>
      </w:r>
      <w:proofErr w:type="spellStart"/>
      <w:r>
        <w:t>warem</w:t>
      </w:r>
      <w:proofErr w:type="spellEnd"/>
      <w:r>
        <w:t xml:space="preserve"> glauben/ </w:t>
      </w:r>
      <w:proofErr w:type="spellStart"/>
      <w:r>
        <w:t>rew</w:t>
      </w:r>
      <w:proofErr w:type="spellEnd"/>
      <w:r>
        <w:t xml:space="preserve"> </w:t>
      </w:r>
      <w:proofErr w:type="spellStart"/>
      <w:r>
        <w:t>vnd</w:t>
      </w:r>
      <w:proofErr w:type="spellEnd"/>
      <w:r>
        <w:t xml:space="preserve"> </w:t>
      </w:r>
      <w:proofErr w:type="spellStart"/>
      <w:r>
        <w:t>layd</w:t>
      </w:r>
      <w:proofErr w:type="spellEnd"/>
      <w:r>
        <w:t xml:space="preserve"> der </w:t>
      </w:r>
      <w:proofErr w:type="spellStart"/>
      <w:r>
        <w:t>vergangnen</w:t>
      </w:r>
      <w:proofErr w:type="spellEnd"/>
      <w:r>
        <w:t xml:space="preserve"> </w:t>
      </w:r>
      <w:proofErr w:type="spellStart"/>
      <w:r>
        <w:t>sünden</w:t>
      </w:r>
      <w:proofErr w:type="spellEnd"/>
      <w:r>
        <w:t xml:space="preserve">/ </w:t>
      </w:r>
      <w:proofErr w:type="spellStart"/>
      <w:r>
        <w:t>dargegen</w:t>
      </w:r>
      <w:proofErr w:type="spellEnd"/>
      <w:r>
        <w:t xml:space="preserve"> </w:t>
      </w:r>
      <w:proofErr w:type="spellStart"/>
      <w:r>
        <w:t>fürsichtigkait</w:t>
      </w:r>
      <w:proofErr w:type="spellEnd"/>
      <w:r>
        <w:t xml:space="preserve">/ </w:t>
      </w:r>
      <w:proofErr w:type="spellStart"/>
      <w:r>
        <w:t>fleiß</w:t>
      </w:r>
      <w:proofErr w:type="spellEnd"/>
      <w:r>
        <w:t xml:space="preserve"> </w:t>
      </w:r>
      <w:proofErr w:type="spellStart"/>
      <w:r>
        <w:t>vnd</w:t>
      </w:r>
      <w:proofErr w:type="spellEnd"/>
      <w:r>
        <w:t xml:space="preserve"> sorg/ sich vor gegenwertigen </w:t>
      </w:r>
      <w:proofErr w:type="spellStart"/>
      <w:r>
        <w:t>vnnd</w:t>
      </w:r>
      <w:proofErr w:type="spellEnd"/>
      <w:r>
        <w:t xml:space="preserve"> </w:t>
      </w:r>
      <w:proofErr w:type="spellStart"/>
      <w:r>
        <w:t>künfftigen</w:t>
      </w:r>
      <w:proofErr w:type="spellEnd"/>
      <w:r>
        <w:t xml:space="preserve"> </w:t>
      </w:r>
      <w:proofErr w:type="spellStart"/>
      <w:r>
        <w:t>wol</w:t>
      </w:r>
      <w:proofErr w:type="spellEnd"/>
      <w:r>
        <w:t xml:space="preserve"> </w:t>
      </w:r>
      <w:proofErr w:type="spellStart"/>
      <w:r>
        <w:t>zuhütten</w:t>
      </w:r>
      <w:proofErr w:type="spellEnd"/>
      <w:r>
        <w:t xml:space="preserve">. Solches soll mit allem </w:t>
      </w:r>
      <w:proofErr w:type="spellStart"/>
      <w:r>
        <w:t>fleiß</w:t>
      </w:r>
      <w:proofErr w:type="spellEnd"/>
      <w:r>
        <w:t xml:space="preserve"> durch die </w:t>
      </w:r>
      <w:proofErr w:type="spellStart"/>
      <w:r>
        <w:t>genad</w:t>
      </w:r>
      <w:proofErr w:type="spellEnd"/>
      <w:r>
        <w:t xml:space="preserve"> Gottes/ </w:t>
      </w:r>
      <w:proofErr w:type="spellStart"/>
      <w:r>
        <w:t>betracht</w:t>
      </w:r>
      <w:proofErr w:type="spellEnd"/>
      <w:r>
        <w:t xml:space="preserve"> </w:t>
      </w:r>
      <w:proofErr w:type="spellStart"/>
      <w:r>
        <w:t>vnnd</w:t>
      </w:r>
      <w:proofErr w:type="spellEnd"/>
      <w:r>
        <w:t xml:space="preserve"> </w:t>
      </w:r>
      <w:proofErr w:type="spellStart"/>
      <w:r>
        <w:t>wargenomen</w:t>
      </w:r>
      <w:proofErr w:type="spellEnd"/>
      <w:r>
        <w:t xml:space="preserve"> werden/ dann es ist </w:t>
      </w:r>
      <w:proofErr w:type="spellStart"/>
      <w:r>
        <w:t>kain</w:t>
      </w:r>
      <w:proofErr w:type="spellEnd"/>
      <w:r>
        <w:t xml:space="preserve"> </w:t>
      </w:r>
      <w:proofErr w:type="spellStart"/>
      <w:r>
        <w:t>schertz</w:t>
      </w:r>
      <w:proofErr w:type="spellEnd"/>
      <w:r>
        <w:t xml:space="preserve"> in </w:t>
      </w:r>
      <w:proofErr w:type="spellStart"/>
      <w:r>
        <w:t>hymel</w:t>
      </w:r>
      <w:proofErr w:type="spellEnd"/>
      <w:r>
        <w:t xml:space="preserve"> </w:t>
      </w:r>
      <w:proofErr w:type="spellStart"/>
      <w:r>
        <w:t>zukomen</w:t>
      </w:r>
      <w:proofErr w:type="spellEnd"/>
      <w:r>
        <w:t xml:space="preserve">/ </w:t>
      </w:r>
      <w:proofErr w:type="spellStart"/>
      <w:r>
        <w:t>vnd</w:t>
      </w:r>
      <w:proofErr w:type="spellEnd"/>
      <w:r>
        <w:t xml:space="preserve"> aller </w:t>
      </w:r>
      <w:proofErr w:type="spellStart"/>
      <w:r>
        <w:t>Götlichen</w:t>
      </w:r>
      <w:proofErr w:type="spellEnd"/>
      <w:r>
        <w:t xml:space="preserve"> schätz </w:t>
      </w:r>
      <w:proofErr w:type="spellStart"/>
      <w:r>
        <w:t>vnd</w:t>
      </w:r>
      <w:proofErr w:type="spellEnd"/>
      <w:r>
        <w:t xml:space="preserve"> reichtumber/ als </w:t>
      </w:r>
      <w:proofErr w:type="spellStart"/>
      <w:r>
        <w:t>wol</w:t>
      </w:r>
      <w:proofErr w:type="spellEnd"/>
      <w:r>
        <w:t xml:space="preserve"> als </w:t>
      </w:r>
      <w:proofErr w:type="spellStart"/>
      <w:r>
        <w:t>Got</w:t>
      </w:r>
      <w:proofErr w:type="spellEnd"/>
      <w:r>
        <w:t xml:space="preserve"> </w:t>
      </w:r>
      <w:proofErr w:type="spellStart"/>
      <w:r>
        <w:t>selbs</w:t>
      </w:r>
      <w:proofErr w:type="spellEnd"/>
      <w:r>
        <w:t xml:space="preserve">/ zu gebrauchen/ welches dann allen </w:t>
      </w:r>
      <w:proofErr w:type="spellStart"/>
      <w:r>
        <w:t>Christglaubigen</w:t>
      </w:r>
      <w:proofErr w:type="spellEnd"/>
      <w:r>
        <w:t xml:space="preserve">/ </w:t>
      </w:r>
      <w:proofErr w:type="spellStart"/>
      <w:r>
        <w:t>vmb</w:t>
      </w:r>
      <w:proofErr w:type="spellEnd"/>
      <w:r>
        <w:t xml:space="preserve"> Christi Jesu willen ist versprochen </w:t>
      </w:r>
      <w:proofErr w:type="spellStart"/>
      <w:r>
        <w:t>vnd</w:t>
      </w:r>
      <w:proofErr w:type="spellEnd"/>
      <w:r>
        <w:t xml:space="preserve"> zugesagt/ 2 </w:t>
      </w:r>
      <w:proofErr w:type="spellStart"/>
      <w:r>
        <w:t>Pet</w:t>
      </w:r>
      <w:proofErr w:type="spellEnd"/>
      <w:r>
        <w:t xml:space="preserve">. 1. Eph. 1 1. Corinth. 1. </w:t>
      </w:r>
    </w:p>
    <w:p w14:paraId="213FA472" w14:textId="77777777" w:rsidR="001247EE" w:rsidRDefault="001247EE" w:rsidP="001247EE">
      <w:pPr>
        <w:pStyle w:val="StandardWeb"/>
      </w:pPr>
      <w:r>
        <w:t xml:space="preserve">In Summa/ </w:t>
      </w:r>
      <w:proofErr w:type="spellStart"/>
      <w:r>
        <w:t>ain</w:t>
      </w:r>
      <w:proofErr w:type="spellEnd"/>
      <w:r>
        <w:t xml:space="preserve"> recht bußwertiger </w:t>
      </w:r>
      <w:proofErr w:type="spellStart"/>
      <w:r>
        <w:t>mensch</w:t>
      </w:r>
      <w:proofErr w:type="spellEnd"/>
      <w:r>
        <w:t xml:space="preserve">/ muß </w:t>
      </w:r>
      <w:proofErr w:type="spellStart"/>
      <w:r>
        <w:t>Got</w:t>
      </w:r>
      <w:proofErr w:type="spellEnd"/>
      <w:r>
        <w:t xml:space="preserve"> stets vor </w:t>
      </w:r>
      <w:proofErr w:type="spellStart"/>
      <w:r>
        <w:t>augen</w:t>
      </w:r>
      <w:proofErr w:type="spellEnd"/>
      <w:r>
        <w:t xml:space="preserve"> haben/ </w:t>
      </w:r>
      <w:proofErr w:type="spellStart"/>
      <w:r>
        <w:t>vnd</w:t>
      </w:r>
      <w:proofErr w:type="spellEnd"/>
      <w:r>
        <w:t xml:space="preserve"> allweg in seiner </w:t>
      </w:r>
      <w:proofErr w:type="spellStart"/>
      <w:r>
        <w:t>Götlichen</w:t>
      </w:r>
      <w:proofErr w:type="spellEnd"/>
      <w:r>
        <w:t xml:space="preserve"> </w:t>
      </w:r>
      <w:proofErr w:type="spellStart"/>
      <w:r>
        <w:t>forcht</w:t>
      </w:r>
      <w:proofErr w:type="spellEnd"/>
      <w:r>
        <w:t xml:space="preserve"> wandeln/ </w:t>
      </w:r>
      <w:proofErr w:type="spellStart"/>
      <w:r>
        <w:t>fellt</w:t>
      </w:r>
      <w:proofErr w:type="spellEnd"/>
      <w:r>
        <w:t xml:space="preserve"> er </w:t>
      </w:r>
      <w:proofErr w:type="spellStart"/>
      <w:r>
        <w:t>ettwo</w:t>
      </w:r>
      <w:proofErr w:type="spellEnd"/>
      <w:r>
        <w:t xml:space="preserve">/ so soll er bald </w:t>
      </w:r>
      <w:proofErr w:type="spellStart"/>
      <w:r>
        <w:t>inn</w:t>
      </w:r>
      <w:proofErr w:type="spellEnd"/>
      <w:r>
        <w:t xml:space="preserve"> der </w:t>
      </w:r>
      <w:proofErr w:type="spellStart"/>
      <w:r>
        <w:t>gnaden</w:t>
      </w:r>
      <w:proofErr w:type="spellEnd"/>
      <w:r>
        <w:t xml:space="preserve"> wider </w:t>
      </w:r>
      <w:proofErr w:type="spellStart"/>
      <w:r>
        <w:t>auff</w:t>
      </w:r>
      <w:proofErr w:type="spellEnd"/>
      <w:r>
        <w:t xml:space="preserve"> </w:t>
      </w:r>
      <w:proofErr w:type="spellStart"/>
      <w:r>
        <w:t>steen</w:t>
      </w:r>
      <w:proofErr w:type="spellEnd"/>
      <w:r>
        <w:t xml:space="preserve">/ das er Christo Jesu </w:t>
      </w:r>
      <w:proofErr w:type="spellStart"/>
      <w:r>
        <w:t>vnd</w:t>
      </w:r>
      <w:proofErr w:type="spellEnd"/>
      <w:r>
        <w:t xml:space="preserve"> seinen </w:t>
      </w:r>
      <w:proofErr w:type="spellStart"/>
      <w:r>
        <w:t>fußstapffen</w:t>
      </w:r>
      <w:proofErr w:type="spellEnd"/>
      <w:r>
        <w:t xml:space="preserve">/ zur </w:t>
      </w:r>
      <w:proofErr w:type="spellStart"/>
      <w:r>
        <w:t>gleichförmigkait</w:t>
      </w:r>
      <w:proofErr w:type="spellEnd"/>
      <w:r>
        <w:t xml:space="preserve"> </w:t>
      </w:r>
      <w:proofErr w:type="spellStart"/>
      <w:r>
        <w:t>ymmer</w:t>
      </w:r>
      <w:proofErr w:type="spellEnd"/>
      <w:r>
        <w:t xml:space="preserve"> </w:t>
      </w:r>
      <w:proofErr w:type="spellStart"/>
      <w:r>
        <w:t>mög</w:t>
      </w:r>
      <w:proofErr w:type="spellEnd"/>
      <w:r>
        <w:t xml:space="preserve"> nachfolgen/ wie dann Petrus </w:t>
      </w:r>
      <w:proofErr w:type="spellStart"/>
      <w:r>
        <w:t>vnd</w:t>
      </w:r>
      <w:proofErr w:type="spellEnd"/>
      <w:r>
        <w:t xml:space="preserve"> Johannes leeren/ 1 Pet. 2. 1 Johann. 2. deßgleichen auch Phi. 3 </w:t>
      </w:r>
      <w:proofErr w:type="spellStart"/>
      <w:r>
        <w:t>geschriben</w:t>
      </w:r>
      <w:proofErr w:type="spellEnd"/>
      <w:r>
        <w:t xml:space="preserve"> </w:t>
      </w:r>
      <w:proofErr w:type="spellStart"/>
      <w:r>
        <w:t>steet</w:t>
      </w:r>
      <w:proofErr w:type="spellEnd"/>
      <w:r>
        <w:t xml:space="preserve">. </w:t>
      </w:r>
    </w:p>
    <w:p w14:paraId="21947BEA" w14:textId="77777777" w:rsidR="001247EE" w:rsidRDefault="001247EE" w:rsidP="001247EE">
      <w:pPr>
        <w:pStyle w:val="StandardWeb"/>
      </w:pPr>
      <w:r>
        <w:t xml:space="preserve">Wo soll ich anheben wenn ich solches alles noch </w:t>
      </w:r>
      <w:proofErr w:type="spellStart"/>
      <w:r>
        <w:t>nit</w:t>
      </w:r>
      <w:proofErr w:type="spellEnd"/>
      <w:r>
        <w:t xml:space="preserve"> bey mir befind? Antwort/ Der </w:t>
      </w:r>
      <w:proofErr w:type="spellStart"/>
      <w:r>
        <w:t>anfang</w:t>
      </w:r>
      <w:proofErr w:type="spellEnd"/>
      <w:r>
        <w:t xml:space="preserve">/ mittel/ end </w:t>
      </w:r>
      <w:proofErr w:type="spellStart"/>
      <w:r>
        <w:t>vnd</w:t>
      </w:r>
      <w:proofErr w:type="spellEnd"/>
      <w:r>
        <w:t xml:space="preserve"> </w:t>
      </w:r>
      <w:proofErr w:type="spellStart"/>
      <w:r>
        <w:t>beschluß</w:t>
      </w:r>
      <w:proofErr w:type="spellEnd"/>
      <w:r>
        <w:t xml:space="preserve"> alles Gottseligen </w:t>
      </w:r>
      <w:proofErr w:type="spellStart"/>
      <w:r>
        <w:t>wesens</w:t>
      </w:r>
      <w:proofErr w:type="spellEnd"/>
      <w:r>
        <w:t xml:space="preserve">/ </w:t>
      </w:r>
      <w:proofErr w:type="spellStart"/>
      <w:r>
        <w:t>lebens</w:t>
      </w:r>
      <w:proofErr w:type="spellEnd"/>
      <w:r>
        <w:t xml:space="preserve"> </w:t>
      </w:r>
      <w:proofErr w:type="spellStart"/>
      <w:r>
        <w:t>vnnd</w:t>
      </w:r>
      <w:proofErr w:type="spellEnd"/>
      <w:r>
        <w:t xml:space="preserve"> </w:t>
      </w:r>
      <w:proofErr w:type="spellStart"/>
      <w:r>
        <w:t>wandels</w:t>
      </w:r>
      <w:proofErr w:type="spellEnd"/>
      <w:r>
        <w:t xml:space="preserve">/ </w:t>
      </w:r>
      <w:proofErr w:type="spellStart"/>
      <w:r>
        <w:t>steet</w:t>
      </w:r>
      <w:proofErr w:type="spellEnd"/>
      <w:r>
        <w:t xml:space="preserve"> </w:t>
      </w:r>
      <w:proofErr w:type="spellStart"/>
      <w:r>
        <w:t>gantz</w:t>
      </w:r>
      <w:proofErr w:type="spellEnd"/>
      <w:r>
        <w:t xml:space="preserve"> </w:t>
      </w:r>
      <w:proofErr w:type="spellStart"/>
      <w:r>
        <w:t>vnd</w:t>
      </w:r>
      <w:proofErr w:type="spellEnd"/>
      <w:r>
        <w:t xml:space="preserve"> gar in Jesu Christo/ in </w:t>
      </w:r>
      <w:proofErr w:type="spellStart"/>
      <w:r>
        <w:t>disem</w:t>
      </w:r>
      <w:proofErr w:type="spellEnd"/>
      <w:r>
        <w:t xml:space="preserve"> </w:t>
      </w:r>
      <w:proofErr w:type="spellStart"/>
      <w:r>
        <w:t>schatzkasten</w:t>
      </w:r>
      <w:proofErr w:type="spellEnd"/>
      <w:r>
        <w:t xml:space="preserve"> hat </w:t>
      </w:r>
      <w:proofErr w:type="spellStart"/>
      <w:r>
        <w:t>Got</w:t>
      </w:r>
      <w:proofErr w:type="spellEnd"/>
      <w:r>
        <w:t xml:space="preserve"> der </w:t>
      </w:r>
      <w:proofErr w:type="spellStart"/>
      <w:r>
        <w:t>hymlisch</w:t>
      </w:r>
      <w:proofErr w:type="spellEnd"/>
      <w:r>
        <w:t xml:space="preserve"> Vatter alle seine </w:t>
      </w:r>
      <w:proofErr w:type="spellStart"/>
      <w:r>
        <w:t>gütter</w:t>
      </w:r>
      <w:proofErr w:type="spellEnd"/>
      <w:r>
        <w:t xml:space="preserve">/ ja </w:t>
      </w:r>
      <w:proofErr w:type="spellStart"/>
      <w:r>
        <w:t>allerlay</w:t>
      </w:r>
      <w:proofErr w:type="spellEnd"/>
      <w:r>
        <w:t xml:space="preserve"> </w:t>
      </w:r>
      <w:proofErr w:type="spellStart"/>
      <w:r>
        <w:t>krafft</w:t>
      </w:r>
      <w:proofErr w:type="spellEnd"/>
      <w:r>
        <w:t xml:space="preserve">/ so zum </w:t>
      </w:r>
      <w:proofErr w:type="spellStart"/>
      <w:r>
        <w:t>Götlichen</w:t>
      </w:r>
      <w:proofErr w:type="spellEnd"/>
      <w:r>
        <w:t xml:space="preserve"> leben </w:t>
      </w:r>
      <w:proofErr w:type="spellStart"/>
      <w:r>
        <w:t>vnd</w:t>
      </w:r>
      <w:proofErr w:type="spellEnd"/>
      <w:r>
        <w:t xml:space="preserve"> </w:t>
      </w:r>
      <w:proofErr w:type="spellStart"/>
      <w:r>
        <w:t>wandel</w:t>
      </w:r>
      <w:proofErr w:type="spellEnd"/>
      <w:r>
        <w:t xml:space="preserve"> dienstlich/ eingelegt/ das wirs </w:t>
      </w:r>
      <w:proofErr w:type="spellStart"/>
      <w:r>
        <w:t>alda</w:t>
      </w:r>
      <w:proofErr w:type="spellEnd"/>
      <w:r>
        <w:t xml:space="preserve"> suchen/ holen </w:t>
      </w:r>
      <w:proofErr w:type="spellStart"/>
      <w:r>
        <w:t>vnnd</w:t>
      </w:r>
      <w:proofErr w:type="spellEnd"/>
      <w:r>
        <w:t xml:space="preserve"> </w:t>
      </w:r>
      <w:proofErr w:type="spellStart"/>
      <w:r>
        <w:t>ergreiffen</w:t>
      </w:r>
      <w:proofErr w:type="spellEnd"/>
      <w:r>
        <w:t xml:space="preserve"> sollen/ durch </w:t>
      </w:r>
      <w:proofErr w:type="spellStart"/>
      <w:r>
        <w:t>ainen</w:t>
      </w:r>
      <w:proofErr w:type="spellEnd"/>
      <w:r>
        <w:t xml:space="preserve"> waren glauben. </w:t>
      </w:r>
    </w:p>
    <w:p w14:paraId="586272F5" w14:textId="77777777" w:rsidR="001247EE" w:rsidRDefault="001247EE" w:rsidP="001247EE">
      <w:pPr>
        <w:pStyle w:val="StandardWeb"/>
      </w:pPr>
      <w:proofErr w:type="spellStart"/>
      <w:r>
        <w:t>Vnd</w:t>
      </w:r>
      <w:proofErr w:type="spellEnd"/>
      <w:r>
        <w:t xml:space="preserve"> wie der/ für alle den todt geschmeckt hat/ so mag er auch sein </w:t>
      </w:r>
      <w:proofErr w:type="spellStart"/>
      <w:r>
        <w:t>gnad</w:t>
      </w:r>
      <w:proofErr w:type="spellEnd"/>
      <w:r>
        <w:t xml:space="preserve"> (die nun allen </w:t>
      </w:r>
      <w:proofErr w:type="spellStart"/>
      <w:r>
        <w:t>menschen</w:t>
      </w:r>
      <w:proofErr w:type="spellEnd"/>
      <w:r>
        <w:t xml:space="preserve"> ist </w:t>
      </w:r>
      <w:proofErr w:type="spellStart"/>
      <w:r>
        <w:t>erschinen</w:t>
      </w:r>
      <w:proofErr w:type="spellEnd"/>
      <w:r>
        <w:t xml:space="preserve">) </w:t>
      </w:r>
      <w:proofErr w:type="spellStart"/>
      <w:r>
        <w:t>nyemandt</w:t>
      </w:r>
      <w:proofErr w:type="spellEnd"/>
      <w:r>
        <w:t xml:space="preserve"> versagen/ er ladet auch darzu eben alle </w:t>
      </w:r>
      <w:proofErr w:type="spellStart"/>
      <w:r>
        <w:t>menschen</w:t>
      </w:r>
      <w:proofErr w:type="spellEnd"/>
      <w:r>
        <w:t xml:space="preserve">/ die da </w:t>
      </w:r>
      <w:proofErr w:type="spellStart"/>
      <w:r>
        <w:t>hungerig</w:t>
      </w:r>
      <w:proofErr w:type="spellEnd"/>
      <w:r>
        <w:t xml:space="preserve"> </w:t>
      </w:r>
      <w:proofErr w:type="spellStart"/>
      <w:r>
        <w:t>vnd</w:t>
      </w:r>
      <w:proofErr w:type="spellEnd"/>
      <w:r>
        <w:t xml:space="preserve"> durstig </w:t>
      </w:r>
      <w:proofErr w:type="spellStart"/>
      <w:r>
        <w:t>seind</w:t>
      </w:r>
      <w:proofErr w:type="spellEnd"/>
      <w:r>
        <w:t xml:space="preserve"> nach der </w:t>
      </w:r>
      <w:proofErr w:type="spellStart"/>
      <w:r>
        <w:t>gerechtigkait</w:t>
      </w:r>
      <w:proofErr w:type="spellEnd"/>
      <w:r>
        <w:t xml:space="preserve">/ das ist/ alle arme </w:t>
      </w:r>
      <w:proofErr w:type="spellStart"/>
      <w:r>
        <w:t>sünder</w:t>
      </w:r>
      <w:proofErr w:type="spellEnd"/>
      <w:r>
        <w:t xml:space="preserve"> </w:t>
      </w:r>
      <w:proofErr w:type="spellStart"/>
      <w:r>
        <w:t>vnd</w:t>
      </w:r>
      <w:proofErr w:type="spellEnd"/>
      <w:r>
        <w:t xml:space="preserve"> </w:t>
      </w:r>
      <w:proofErr w:type="spellStart"/>
      <w:r>
        <w:t>sünderin</w:t>
      </w:r>
      <w:proofErr w:type="spellEnd"/>
      <w:r>
        <w:t xml:space="preserve">/ do </w:t>
      </w:r>
      <w:r>
        <w:lastRenderedPageBreak/>
        <w:t xml:space="preserve">er spricht/ Kummet zu mir alle/ die </w:t>
      </w:r>
      <w:proofErr w:type="spellStart"/>
      <w:r>
        <w:t>jr</w:t>
      </w:r>
      <w:proofErr w:type="spellEnd"/>
      <w:r>
        <w:t xml:space="preserve"> </w:t>
      </w:r>
      <w:proofErr w:type="spellStart"/>
      <w:r>
        <w:t>müselig</w:t>
      </w:r>
      <w:proofErr w:type="spellEnd"/>
      <w:r>
        <w:t xml:space="preserve"> </w:t>
      </w:r>
      <w:proofErr w:type="spellStart"/>
      <w:r>
        <w:t>vnd</w:t>
      </w:r>
      <w:proofErr w:type="spellEnd"/>
      <w:r>
        <w:t xml:space="preserve"> </w:t>
      </w:r>
      <w:proofErr w:type="spellStart"/>
      <w:r>
        <w:t>beschwärt</w:t>
      </w:r>
      <w:proofErr w:type="spellEnd"/>
      <w:r>
        <w:t xml:space="preserve"> </w:t>
      </w:r>
      <w:proofErr w:type="spellStart"/>
      <w:r>
        <w:t>seyt</w:t>
      </w:r>
      <w:proofErr w:type="spellEnd"/>
      <w:r>
        <w:t xml:space="preserve">/ Ich will </w:t>
      </w:r>
      <w:proofErr w:type="spellStart"/>
      <w:r>
        <w:t>eüch</w:t>
      </w:r>
      <w:proofErr w:type="spellEnd"/>
      <w:r>
        <w:t xml:space="preserve"> erquicken/ Mat. 11. </w:t>
      </w:r>
    </w:p>
    <w:p w14:paraId="53E10EA0" w14:textId="77777777" w:rsidR="001247EE" w:rsidRDefault="001247EE" w:rsidP="001247EE">
      <w:pPr>
        <w:pStyle w:val="StandardWeb"/>
      </w:pPr>
      <w:proofErr w:type="spellStart"/>
      <w:r>
        <w:t>Dabey</w:t>
      </w:r>
      <w:proofErr w:type="spellEnd"/>
      <w:r>
        <w:t xml:space="preserve"> </w:t>
      </w:r>
      <w:proofErr w:type="spellStart"/>
      <w:r>
        <w:t>solt</w:t>
      </w:r>
      <w:proofErr w:type="spellEnd"/>
      <w:r>
        <w:t xml:space="preserve"> du </w:t>
      </w:r>
      <w:proofErr w:type="spellStart"/>
      <w:r>
        <w:t>offt</w:t>
      </w:r>
      <w:proofErr w:type="spellEnd"/>
      <w:r>
        <w:t xml:space="preserve"> </w:t>
      </w:r>
      <w:proofErr w:type="spellStart"/>
      <w:r>
        <w:t>bedencken</w:t>
      </w:r>
      <w:proofErr w:type="spellEnd"/>
      <w:r>
        <w:t xml:space="preserve">/ was Paulus 1 Thimo. 1. sagt/ Dann das ist </w:t>
      </w:r>
      <w:proofErr w:type="spellStart"/>
      <w:r>
        <w:t>ye</w:t>
      </w:r>
      <w:proofErr w:type="spellEnd"/>
      <w:r>
        <w:t xml:space="preserve"> gewißlich war/ </w:t>
      </w:r>
      <w:proofErr w:type="spellStart"/>
      <w:r>
        <w:t>vnd</w:t>
      </w:r>
      <w:proofErr w:type="spellEnd"/>
      <w:r>
        <w:t xml:space="preserve"> </w:t>
      </w:r>
      <w:proofErr w:type="spellStart"/>
      <w:r>
        <w:t>ain</w:t>
      </w:r>
      <w:proofErr w:type="spellEnd"/>
      <w:r>
        <w:t xml:space="preserve"> </w:t>
      </w:r>
      <w:proofErr w:type="spellStart"/>
      <w:r>
        <w:t>tewres</w:t>
      </w:r>
      <w:proofErr w:type="spellEnd"/>
      <w:r>
        <w:t xml:space="preserve"> </w:t>
      </w:r>
      <w:proofErr w:type="spellStart"/>
      <w:r>
        <w:t>wort</w:t>
      </w:r>
      <w:proofErr w:type="spellEnd"/>
      <w:r>
        <w:t xml:space="preserve">/ das Christus Jesus kommen ist in die </w:t>
      </w:r>
      <w:proofErr w:type="spellStart"/>
      <w:r>
        <w:t>welt</w:t>
      </w:r>
      <w:proofErr w:type="spellEnd"/>
      <w:r>
        <w:t xml:space="preserve">/ die </w:t>
      </w:r>
      <w:proofErr w:type="spellStart"/>
      <w:r>
        <w:t>sünder</w:t>
      </w:r>
      <w:proofErr w:type="spellEnd"/>
      <w:r>
        <w:t xml:space="preserve"> </w:t>
      </w:r>
      <w:proofErr w:type="spellStart"/>
      <w:r>
        <w:t>sälig</w:t>
      </w:r>
      <w:proofErr w:type="spellEnd"/>
      <w:r>
        <w:t xml:space="preserve"> zu machen/ </w:t>
      </w:r>
      <w:proofErr w:type="spellStart"/>
      <w:r>
        <w:t>deßgleichen</w:t>
      </w:r>
      <w:proofErr w:type="spellEnd"/>
      <w:r>
        <w:t xml:space="preserve"> </w:t>
      </w:r>
      <w:proofErr w:type="spellStart"/>
      <w:r>
        <w:t>bedenck</w:t>
      </w:r>
      <w:proofErr w:type="spellEnd"/>
      <w:r>
        <w:t xml:space="preserve">/ was der Herr Christus </w:t>
      </w:r>
      <w:proofErr w:type="spellStart"/>
      <w:r>
        <w:t>selbs</w:t>
      </w:r>
      <w:proofErr w:type="spellEnd"/>
      <w:r>
        <w:t xml:space="preserve"> sagt/ da er dem </w:t>
      </w:r>
      <w:proofErr w:type="spellStart"/>
      <w:r>
        <w:t>Zacheo</w:t>
      </w:r>
      <w:proofErr w:type="spellEnd"/>
      <w:r>
        <w:t xml:space="preserve"> </w:t>
      </w:r>
      <w:proofErr w:type="spellStart"/>
      <w:r>
        <w:t>rufft</w:t>
      </w:r>
      <w:proofErr w:type="spellEnd"/>
      <w:r>
        <w:t xml:space="preserve"> </w:t>
      </w:r>
      <w:proofErr w:type="spellStart"/>
      <w:r>
        <w:t>vnd</w:t>
      </w:r>
      <w:proofErr w:type="spellEnd"/>
      <w:r>
        <w:t xml:space="preserve"> sprach/ Der Son des </w:t>
      </w:r>
      <w:proofErr w:type="spellStart"/>
      <w:r>
        <w:t>menschen</w:t>
      </w:r>
      <w:proofErr w:type="spellEnd"/>
      <w:r>
        <w:t xml:space="preserve"> ist kommen/ </w:t>
      </w:r>
      <w:proofErr w:type="spellStart"/>
      <w:r>
        <w:t>zusuchen</w:t>
      </w:r>
      <w:proofErr w:type="spellEnd"/>
      <w:r>
        <w:t xml:space="preserve"> </w:t>
      </w:r>
      <w:proofErr w:type="spellStart"/>
      <w:r>
        <w:t>vnd</w:t>
      </w:r>
      <w:proofErr w:type="spellEnd"/>
      <w:r>
        <w:t xml:space="preserve"> selig zumachen das </w:t>
      </w:r>
      <w:proofErr w:type="spellStart"/>
      <w:r>
        <w:t>verlorn</w:t>
      </w:r>
      <w:proofErr w:type="spellEnd"/>
      <w:r>
        <w:t xml:space="preserve"> ist. </w:t>
      </w:r>
    </w:p>
    <w:p w14:paraId="7BFADFFF" w14:textId="77777777" w:rsidR="001247EE" w:rsidRDefault="001247EE" w:rsidP="001247EE">
      <w:pPr>
        <w:pStyle w:val="StandardWeb"/>
      </w:pPr>
      <w:r>
        <w:t xml:space="preserve">Mit solchen </w:t>
      </w:r>
      <w:proofErr w:type="spellStart"/>
      <w:r>
        <w:t>vnd</w:t>
      </w:r>
      <w:proofErr w:type="spellEnd"/>
      <w:r>
        <w:t xml:space="preserve"> dergleichen worten/ soll sich </w:t>
      </w:r>
      <w:proofErr w:type="spellStart"/>
      <w:r>
        <w:t>ain</w:t>
      </w:r>
      <w:proofErr w:type="spellEnd"/>
      <w:r>
        <w:t xml:space="preserve"> armer </w:t>
      </w:r>
      <w:proofErr w:type="spellStart"/>
      <w:r>
        <w:t>sünder</w:t>
      </w:r>
      <w:proofErr w:type="spellEnd"/>
      <w:r>
        <w:t xml:space="preserve"> trösten/ dem seine </w:t>
      </w:r>
      <w:proofErr w:type="spellStart"/>
      <w:r>
        <w:t>sünd</w:t>
      </w:r>
      <w:proofErr w:type="spellEnd"/>
      <w:r>
        <w:t xml:space="preserve"> </w:t>
      </w:r>
      <w:proofErr w:type="spellStart"/>
      <w:r>
        <w:t>laid</w:t>
      </w:r>
      <w:proofErr w:type="spellEnd"/>
      <w:r>
        <w:t xml:space="preserve"> sein/ </w:t>
      </w:r>
      <w:proofErr w:type="spellStart"/>
      <w:r>
        <w:t>vnd</w:t>
      </w:r>
      <w:proofErr w:type="spellEnd"/>
      <w:r>
        <w:t xml:space="preserve"> derselbigen </w:t>
      </w:r>
      <w:proofErr w:type="spellStart"/>
      <w:r>
        <w:t>geren</w:t>
      </w:r>
      <w:proofErr w:type="spellEnd"/>
      <w:r>
        <w:t xml:space="preserve"> </w:t>
      </w:r>
      <w:proofErr w:type="spellStart"/>
      <w:r>
        <w:t>wolt</w:t>
      </w:r>
      <w:proofErr w:type="spellEnd"/>
      <w:r>
        <w:t xml:space="preserve"> ledig werden/ (es </w:t>
      </w:r>
      <w:proofErr w:type="spellStart"/>
      <w:r>
        <w:t>seind</w:t>
      </w:r>
      <w:proofErr w:type="spellEnd"/>
      <w:r>
        <w:t xml:space="preserve"> auch </w:t>
      </w:r>
      <w:proofErr w:type="spellStart"/>
      <w:r>
        <w:t>dise</w:t>
      </w:r>
      <w:proofErr w:type="spellEnd"/>
      <w:r>
        <w:t xml:space="preserve"> </w:t>
      </w:r>
      <w:proofErr w:type="spellStart"/>
      <w:r>
        <w:t>allain</w:t>
      </w:r>
      <w:proofErr w:type="spellEnd"/>
      <w:r>
        <w:t xml:space="preserve"> die armen/ den das </w:t>
      </w:r>
      <w:proofErr w:type="spellStart"/>
      <w:r>
        <w:t>Euangelium</w:t>
      </w:r>
      <w:proofErr w:type="spellEnd"/>
      <w:r>
        <w:t xml:space="preserve"> des </w:t>
      </w:r>
      <w:proofErr w:type="spellStart"/>
      <w:r>
        <w:t>götlichen</w:t>
      </w:r>
      <w:proofErr w:type="spellEnd"/>
      <w:r>
        <w:t xml:space="preserve"> </w:t>
      </w:r>
      <w:proofErr w:type="spellStart"/>
      <w:r>
        <w:t>frids</w:t>
      </w:r>
      <w:proofErr w:type="spellEnd"/>
      <w:r>
        <w:t xml:space="preserve"> in </w:t>
      </w:r>
      <w:proofErr w:type="spellStart"/>
      <w:r>
        <w:t>jrem</w:t>
      </w:r>
      <w:proofErr w:type="spellEnd"/>
      <w:r>
        <w:t xml:space="preserve"> </w:t>
      </w:r>
      <w:proofErr w:type="spellStart"/>
      <w:r>
        <w:t>hertzen</w:t>
      </w:r>
      <w:proofErr w:type="spellEnd"/>
      <w:r>
        <w:t xml:space="preserve"> gepredigt </w:t>
      </w:r>
      <w:proofErr w:type="spellStart"/>
      <w:r>
        <w:t>wirdt</w:t>
      </w:r>
      <w:proofErr w:type="spellEnd"/>
      <w:r>
        <w:t xml:space="preserve">/ </w:t>
      </w:r>
      <w:proofErr w:type="spellStart"/>
      <w:r>
        <w:t>dauon</w:t>
      </w:r>
      <w:proofErr w:type="spellEnd"/>
      <w:r>
        <w:t xml:space="preserve"> Math. 11. Es </w:t>
      </w:r>
      <w:proofErr w:type="spellStart"/>
      <w:r>
        <w:t>seind</w:t>
      </w:r>
      <w:proofErr w:type="spellEnd"/>
      <w:r>
        <w:t xml:space="preserve"> die da </w:t>
      </w:r>
      <w:proofErr w:type="spellStart"/>
      <w:r>
        <w:t>layd</w:t>
      </w:r>
      <w:proofErr w:type="spellEnd"/>
      <w:r>
        <w:t xml:space="preserve"> tragen/ das </w:t>
      </w:r>
      <w:proofErr w:type="spellStart"/>
      <w:r>
        <w:t>sy</w:t>
      </w:r>
      <w:proofErr w:type="spellEnd"/>
      <w:r>
        <w:t xml:space="preserve"> </w:t>
      </w:r>
      <w:proofErr w:type="spellStart"/>
      <w:r>
        <w:t>Got</w:t>
      </w:r>
      <w:proofErr w:type="spellEnd"/>
      <w:r>
        <w:t xml:space="preserve"> den Herren/ so </w:t>
      </w:r>
      <w:proofErr w:type="spellStart"/>
      <w:r>
        <w:t>manigfaltig</w:t>
      </w:r>
      <w:proofErr w:type="spellEnd"/>
      <w:r>
        <w:t xml:space="preserve"> erzürnet haben/ </w:t>
      </w:r>
      <w:proofErr w:type="spellStart"/>
      <w:r>
        <w:t>vnd</w:t>
      </w:r>
      <w:proofErr w:type="spellEnd"/>
      <w:r>
        <w:t xml:space="preserve"> das </w:t>
      </w:r>
      <w:proofErr w:type="spellStart"/>
      <w:r>
        <w:t>sy</w:t>
      </w:r>
      <w:proofErr w:type="spellEnd"/>
      <w:r>
        <w:t xml:space="preserve"> in </w:t>
      </w:r>
      <w:proofErr w:type="spellStart"/>
      <w:r>
        <w:t>jrem</w:t>
      </w:r>
      <w:proofErr w:type="spellEnd"/>
      <w:r>
        <w:t xml:space="preserve"> </w:t>
      </w:r>
      <w:proofErr w:type="spellStart"/>
      <w:r>
        <w:t>flaisch</w:t>
      </w:r>
      <w:proofErr w:type="spellEnd"/>
      <w:r>
        <w:t xml:space="preserve"> nichts guts befinden/ solche sollen </w:t>
      </w:r>
      <w:proofErr w:type="spellStart"/>
      <w:r>
        <w:t>getröst</w:t>
      </w:r>
      <w:proofErr w:type="spellEnd"/>
      <w:r>
        <w:t xml:space="preserve"> werden/ Math. 5. </w:t>
      </w:r>
    </w:p>
    <w:p w14:paraId="62702B9A" w14:textId="77777777" w:rsidR="001247EE" w:rsidRDefault="001247EE" w:rsidP="001247EE">
      <w:pPr>
        <w:pStyle w:val="StandardWeb"/>
      </w:pPr>
      <w:r>
        <w:t xml:space="preserve">Dann es hat </w:t>
      </w:r>
      <w:proofErr w:type="spellStart"/>
      <w:r>
        <w:t>Got</w:t>
      </w:r>
      <w:proofErr w:type="spellEnd"/>
      <w:r>
        <w:t xml:space="preserve"> der </w:t>
      </w:r>
      <w:proofErr w:type="spellStart"/>
      <w:r>
        <w:t>hymlisch</w:t>
      </w:r>
      <w:proofErr w:type="spellEnd"/>
      <w:r>
        <w:t xml:space="preserve"> Vatter/ den der von </w:t>
      </w:r>
      <w:proofErr w:type="spellStart"/>
      <w:r>
        <w:t>kainer</w:t>
      </w:r>
      <w:proofErr w:type="spellEnd"/>
      <w:r>
        <w:t xml:space="preserve"> </w:t>
      </w:r>
      <w:proofErr w:type="spellStart"/>
      <w:r>
        <w:t>sünd</w:t>
      </w:r>
      <w:proofErr w:type="spellEnd"/>
      <w:r>
        <w:t xml:space="preserve"> </w:t>
      </w:r>
      <w:proofErr w:type="spellStart"/>
      <w:r>
        <w:t>wußte</w:t>
      </w:r>
      <w:proofErr w:type="spellEnd"/>
      <w:r>
        <w:t xml:space="preserve"> (das ist seinen geliebten Sun Jesum Christum) für </w:t>
      </w:r>
      <w:proofErr w:type="spellStart"/>
      <w:r>
        <w:t>vns</w:t>
      </w:r>
      <w:proofErr w:type="spellEnd"/>
      <w:r>
        <w:t xml:space="preserve"> zur </w:t>
      </w:r>
      <w:proofErr w:type="spellStart"/>
      <w:r>
        <w:t>sünden</w:t>
      </w:r>
      <w:proofErr w:type="spellEnd"/>
      <w:r>
        <w:t xml:space="preserve"> gemacht/ </w:t>
      </w:r>
      <w:proofErr w:type="spellStart"/>
      <w:r>
        <w:t>auff</w:t>
      </w:r>
      <w:proofErr w:type="spellEnd"/>
      <w:r>
        <w:t xml:space="preserve"> das wir in </w:t>
      </w:r>
      <w:proofErr w:type="spellStart"/>
      <w:r>
        <w:t>jm</w:t>
      </w:r>
      <w:proofErr w:type="spellEnd"/>
      <w:r>
        <w:t xml:space="preserve"> wurden die </w:t>
      </w:r>
      <w:proofErr w:type="spellStart"/>
      <w:r>
        <w:t>gerechtigkait</w:t>
      </w:r>
      <w:proofErr w:type="spellEnd"/>
      <w:r>
        <w:t xml:space="preserve"> Gottes /2 Cor. 5. </w:t>
      </w:r>
      <w:proofErr w:type="spellStart"/>
      <w:r>
        <w:t>Vnd</w:t>
      </w:r>
      <w:proofErr w:type="spellEnd"/>
      <w:r>
        <w:t xml:space="preserve"> abermal spricht Paulus/ Er der Herr Jesus/ ist </w:t>
      </w:r>
      <w:proofErr w:type="spellStart"/>
      <w:r>
        <w:t>vnns</w:t>
      </w:r>
      <w:proofErr w:type="spellEnd"/>
      <w:r>
        <w:t xml:space="preserve"> von Gott worden zur </w:t>
      </w:r>
      <w:proofErr w:type="spellStart"/>
      <w:r>
        <w:t>weißhait</w:t>
      </w:r>
      <w:proofErr w:type="spellEnd"/>
      <w:r>
        <w:t xml:space="preserve"> </w:t>
      </w:r>
      <w:proofErr w:type="spellStart"/>
      <w:r>
        <w:t>vnd</w:t>
      </w:r>
      <w:proofErr w:type="spellEnd"/>
      <w:r>
        <w:t xml:space="preserve"> zur </w:t>
      </w:r>
      <w:proofErr w:type="spellStart"/>
      <w:r>
        <w:t>gerechtigkait</w:t>
      </w:r>
      <w:proofErr w:type="spellEnd"/>
      <w:r>
        <w:t xml:space="preserve">/ </w:t>
      </w:r>
      <w:proofErr w:type="spellStart"/>
      <w:r>
        <w:t>vnd</w:t>
      </w:r>
      <w:proofErr w:type="spellEnd"/>
      <w:r>
        <w:t xml:space="preserve"> zur </w:t>
      </w:r>
      <w:proofErr w:type="spellStart"/>
      <w:r>
        <w:t>hailigung</w:t>
      </w:r>
      <w:proofErr w:type="spellEnd"/>
      <w:r>
        <w:t xml:space="preserve">/ </w:t>
      </w:r>
      <w:proofErr w:type="spellStart"/>
      <w:r>
        <w:t>vnd</w:t>
      </w:r>
      <w:proofErr w:type="spellEnd"/>
      <w:r>
        <w:t xml:space="preserve"> zur </w:t>
      </w:r>
      <w:proofErr w:type="spellStart"/>
      <w:r>
        <w:t>erlösung</w:t>
      </w:r>
      <w:proofErr w:type="spellEnd"/>
      <w:r>
        <w:t xml:space="preserve">/ </w:t>
      </w:r>
      <w:proofErr w:type="spellStart"/>
      <w:r>
        <w:t>auff</w:t>
      </w:r>
      <w:proofErr w:type="spellEnd"/>
      <w:r>
        <w:t xml:space="preserve"> das wie </w:t>
      </w:r>
      <w:proofErr w:type="spellStart"/>
      <w:r>
        <w:t>geschriben</w:t>
      </w:r>
      <w:proofErr w:type="spellEnd"/>
      <w:r>
        <w:t xml:space="preserve"> </w:t>
      </w:r>
      <w:proofErr w:type="spellStart"/>
      <w:r>
        <w:t>steet</w:t>
      </w:r>
      <w:proofErr w:type="spellEnd"/>
      <w:r>
        <w:t xml:space="preserve">/ wer sich </w:t>
      </w:r>
      <w:proofErr w:type="spellStart"/>
      <w:r>
        <w:t>rüme</w:t>
      </w:r>
      <w:proofErr w:type="spellEnd"/>
      <w:r>
        <w:t xml:space="preserve">/ der </w:t>
      </w:r>
      <w:proofErr w:type="spellStart"/>
      <w:r>
        <w:t>rüme</w:t>
      </w:r>
      <w:proofErr w:type="spellEnd"/>
      <w:r>
        <w:t xml:space="preserve"> sich im Herren/ 1. Cor. 1. </w:t>
      </w:r>
    </w:p>
    <w:p w14:paraId="0445976E" w14:textId="77777777" w:rsidR="001247EE" w:rsidRDefault="001247EE" w:rsidP="001247EE">
      <w:pPr>
        <w:pStyle w:val="StandardWeb"/>
      </w:pPr>
      <w:r>
        <w:t xml:space="preserve">Sich nun </w:t>
      </w:r>
      <w:proofErr w:type="spellStart"/>
      <w:r>
        <w:t>wol</w:t>
      </w:r>
      <w:proofErr w:type="spellEnd"/>
      <w:r>
        <w:t xml:space="preserve"> darauf/ das du </w:t>
      </w:r>
      <w:proofErr w:type="spellStart"/>
      <w:r>
        <w:t>diß</w:t>
      </w:r>
      <w:proofErr w:type="spellEnd"/>
      <w:r>
        <w:t xml:space="preserve"> alles </w:t>
      </w:r>
      <w:proofErr w:type="spellStart"/>
      <w:r>
        <w:t>offt</w:t>
      </w:r>
      <w:proofErr w:type="spellEnd"/>
      <w:r>
        <w:t xml:space="preserve"> </w:t>
      </w:r>
      <w:proofErr w:type="spellStart"/>
      <w:r>
        <w:t>vnd</w:t>
      </w:r>
      <w:proofErr w:type="spellEnd"/>
      <w:r>
        <w:t xml:space="preserve"> ernstlich betrachtest/ zu </w:t>
      </w:r>
      <w:proofErr w:type="spellStart"/>
      <w:r>
        <w:t>Got</w:t>
      </w:r>
      <w:proofErr w:type="spellEnd"/>
      <w:r>
        <w:t xml:space="preserve"> </w:t>
      </w:r>
      <w:proofErr w:type="spellStart"/>
      <w:r>
        <w:t>vmb</w:t>
      </w:r>
      <w:proofErr w:type="spellEnd"/>
      <w:r>
        <w:t xml:space="preserve"> </w:t>
      </w:r>
      <w:proofErr w:type="spellStart"/>
      <w:r>
        <w:t>gnad</w:t>
      </w:r>
      <w:proofErr w:type="spellEnd"/>
      <w:r>
        <w:t xml:space="preserve"> </w:t>
      </w:r>
      <w:proofErr w:type="spellStart"/>
      <w:r>
        <w:t>seüfftzest</w:t>
      </w:r>
      <w:proofErr w:type="spellEnd"/>
      <w:r>
        <w:t xml:space="preserve">/ dich ins </w:t>
      </w:r>
      <w:proofErr w:type="spellStart"/>
      <w:r>
        <w:t>gebett</w:t>
      </w:r>
      <w:proofErr w:type="spellEnd"/>
      <w:r>
        <w:t xml:space="preserve"> begebest/ </w:t>
      </w:r>
      <w:proofErr w:type="spellStart"/>
      <w:r>
        <w:t>vnnd</w:t>
      </w:r>
      <w:proofErr w:type="spellEnd"/>
      <w:r>
        <w:t xml:space="preserve"> nach dem du gehört hast/ das zu </w:t>
      </w:r>
      <w:proofErr w:type="spellStart"/>
      <w:r>
        <w:t>gleicherweiß</w:t>
      </w:r>
      <w:proofErr w:type="spellEnd"/>
      <w:r>
        <w:t xml:space="preserve">/ wie durch </w:t>
      </w:r>
      <w:proofErr w:type="spellStart"/>
      <w:r>
        <w:t>aines</w:t>
      </w:r>
      <w:proofErr w:type="spellEnd"/>
      <w:r>
        <w:t xml:space="preserve"> </w:t>
      </w:r>
      <w:proofErr w:type="spellStart"/>
      <w:r>
        <w:t>menschen</w:t>
      </w:r>
      <w:proofErr w:type="spellEnd"/>
      <w:r>
        <w:t xml:space="preserve"> (</w:t>
      </w:r>
      <w:proofErr w:type="spellStart"/>
      <w:r>
        <w:t>nemlich</w:t>
      </w:r>
      <w:proofErr w:type="spellEnd"/>
      <w:r>
        <w:t xml:space="preserve"> durch des Adams) </w:t>
      </w:r>
      <w:proofErr w:type="spellStart"/>
      <w:r>
        <w:t>sünd</w:t>
      </w:r>
      <w:proofErr w:type="spellEnd"/>
      <w:r>
        <w:t xml:space="preserve"> </w:t>
      </w:r>
      <w:proofErr w:type="spellStart"/>
      <w:r>
        <w:t>vnnd</w:t>
      </w:r>
      <w:proofErr w:type="spellEnd"/>
      <w:r>
        <w:t xml:space="preserve"> </w:t>
      </w:r>
      <w:proofErr w:type="spellStart"/>
      <w:r>
        <w:t>vngehorsam</w:t>
      </w:r>
      <w:proofErr w:type="spellEnd"/>
      <w:r>
        <w:t xml:space="preserve">/ die </w:t>
      </w:r>
      <w:proofErr w:type="spellStart"/>
      <w:r>
        <w:t>verdamnuß</w:t>
      </w:r>
      <w:proofErr w:type="spellEnd"/>
      <w:r>
        <w:t xml:space="preserve"> </w:t>
      </w:r>
      <w:proofErr w:type="spellStart"/>
      <w:r>
        <w:t>dess</w:t>
      </w:r>
      <w:proofErr w:type="spellEnd"/>
      <w:r>
        <w:t xml:space="preserve"> </w:t>
      </w:r>
      <w:proofErr w:type="spellStart"/>
      <w:r>
        <w:t>tods</w:t>
      </w:r>
      <w:proofErr w:type="spellEnd"/>
      <w:r>
        <w:t xml:space="preserve"> über alle </w:t>
      </w:r>
      <w:proofErr w:type="spellStart"/>
      <w:r>
        <w:t>menschen</w:t>
      </w:r>
      <w:proofErr w:type="spellEnd"/>
      <w:r>
        <w:t xml:space="preserve"> kommen ist/ Das also </w:t>
      </w:r>
      <w:proofErr w:type="spellStart"/>
      <w:r>
        <w:t>herwiderumb</w:t>
      </w:r>
      <w:proofErr w:type="spellEnd"/>
      <w:r>
        <w:t xml:space="preserve"> durch </w:t>
      </w:r>
      <w:proofErr w:type="spellStart"/>
      <w:r>
        <w:t>aines</w:t>
      </w:r>
      <w:proofErr w:type="spellEnd"/>
      <w:r>
        <w:t xml:space="preserve"> </w:t>
      </w:r>
      <w:proofErr w:type="spellStart"/>
      <w:r>
        <w:t>menschen</w:t>
      </w:r>
      <w:proofErr w:type="spellEnd"/>
      <w:r>
        <w:t xml:space="preserve"> (nemlich durch des Herren Christi) </w:t>
      </w:r>
      <w:proofErr w:type="spellStart"/>
      <w:r>
        <w:t>gerechtigkait</w:t>
      </w:r>
      <w:proofErr w:type="spellEnd"/>
      <w:r>
        <w:t xml:space="preserve"> </w:t>
      </w:r>
      <w:proofErr w:type="spellStart"/>
      <w:r>
        <w:t>vnd</w:t>
      </w:r>
      <w:proofErr w:type="spellEnd"/>
      <w:r>
        <w:t xml:space="preserve"> gehorsam/ die </w:t>
      </w:r>
      <w:proofErr w:type="spellStart"/>
      <w:r>
        <w:t>rechtfertigung</w:t>
      </w:r>
      <w:proofErr w:type="spellEnd"/>
      <w:r>
        <w:t xml:space="preserve"> des </w:t>
      </w:r>
      <w:proofErr w:type="spellStart"/>
      <w:r>
        <w:t>lebens</w:t>
      </w:r>
      <w:proofErr w:type="spellEnd"/>
      <w:r>
        <w:t xml:space="preserve">/ über alle </w:t>
      </w:r>
      <w:proofErr w:type="spellStart"/>
      <w:r>
        <w:t>menschen</w:t>
      </w:r>
      <w:proofErr w:type="spellEnd"/>
      <w:r>
        <w:t xml:space="preserve"> </w:t>
      </w:r>
      <w:proofErr w:type="spellStart"/>
      <w:r>
        <w:t>außgeganngen</w:t>
      </w:r>
      <w:proofErr w:type="spellEnd"/>
      <w:r>
        <w:t xml:space="preserve"> ist/ </w:t>
      </w:r>
      <w:proofErr w:type="spellStart"/>
      <w:r>
        <w:t>auff</w:t>
      </w:r>
      <w:proofErr w:type="spellEnd"/>
      <w:r>
        <w:t xml:space="preserve"> das wirs </w:t>
      </w:r>
      <w:proofErr w:type="spellStart"/>
      <w:r>
        <w:t>inn</w:t>
      </w:r>
      <w:proofErr w:type="spellEnd"/>
      <w:r>
        <w:t xml:space="preserve"> Im/ durch </w:t>
      </w:r>
      <w:proofErr w:type="spellStart"/>
      <w:r>
        <w:t>ainen</w:t>
      </w:r>
      <w:proofErr w:type="spellEnd"/>
      <w:r>
        <w:t xml:space="preserve"> lebendigen glauben suchen sollen/ So </w:t>
      </w:r>
      <w:proofErr w:type="spellStart"/>
      <w:r>
        <w:t>nymm</w:t>
      </w:r>
      <w:proofErr w:type="spellEnd"/>
      <w:r>
        <w:t xml:space="preserve"> nu solches zu </w:t>
      </w:r>
      <w:proofErr w:type="spellStart"/>
      <w:r>
        <w:t>hertzen</w:t>
      </w:r>
      <w:proofErr w:type="spellEnd"/>
      <w:r>
        <w:t xml:space="preserve">/ heb an am leben Christi/ </w:t>
      </w:r>
      <w:proofErr w:type="spellStart"/>
      <w:r>
        <w:t>bedenck</w:t>
      </w:r>
      <w:proofErr w:type="spellEnd"/>
      <w:r>
        <w:t xml:space="preserve"> </w:t>
      </w:r>
      <w:proofErr w:type="spellStart"/>
      <w:r>
        <w:t>warumb</w:t>
      </w:r>
      <w:proofErr w:type="spellEnd"/>
      <w:r>
        <w:t xml:space="preserve"> er den </w:t>
      </w:r>
      <w:proofErr w:type="spellStart"/>
      <w:r>
        <w:t>hymel</w:t>
      </w:r>
      <w:proofErr w:type="spellEnd"/>
      <w:r>
        <w:t xml:space="preserve"> verlassen/ </w:t>
      </w:r>
      <w:proofErr w:type="spellStart"/>
      <w:r>
        <w:t>vnd</w:t>
      </w:r>
      <w:proofErr w:type="spellEnd"/>
      <w:r>
        <w:t xml:space="preserve"> sich in </w:t>
      </w:r>
      <w:proofErr w:type="spellStart"/>
      <w:r>
        <w:t>dises</w:t>
      </w:r>
      <w:proofErr w:type="spellEnd"/>
      <w:r>
        <w:t xml:space="preserve"> </w:t>
      </w:r>
      <w:proofErr w:type="spellStart"/>
      <w:r>
        <w:t>jamertal</w:t>
      </w:r>
      <w:proofErr w:type="spellEnd"/>
      <w:r>
        <w:t xml:space="preserve"> </w:t>
      </w:r>
      <w:proofErr w:type="spellStart"/>
      <w:r>
        <w:t>vnd</w:t>
      </w:r>
      <w:proofErr w:type="spellEnd"/>
      <w:r>
        <w:t xml:space="preserve"> </w:t>
      </w:r>
      <w:proofErr w:type="spellStart"/>
      <w:r>
        <w:t>ellend</w:t>
      </w:r>
      <w:proofErr w:type="spellEnd"/>
      <w:r>
        <w:t xml:space="preserve"> hat begeben/ </w:t>
      </w:r>
      <w:proofErr w:type="spellStart"/>
      <w:r>
        <w:t>darinn</w:t>
      </w:r>
      <w:proofErr w:type="spellEnd"/>
      <w:r>
        <w:t xml:space="preserve"> er nicht </w:t>
      </w:r>
      <w:proofErr w:type="spellStart"/>
      <w:r>
        <w:t>hett</w:t>
      </w:r>
      <w:proofErr w:type="spellEnd"/>
      <w:r>
        <w:t xml:space="preserve"> wo er sein </w:t>
      </w:r>
      <w:proofErr w:type="spellStart"/>
      <w:r>
        <w:t>haupt</w:t>
      </w:r>
      <w:proofErr w:type="spellEnd"/>
      <w:r>
        <w:t xml:space="preserve"> </w:t>
      </w:r>
      <w:proofErr w:type="spellStart"/>
      <w:r>
        <w:t>niderlegte</w:t>
      </w:r>
      <w:proofErr w:type="spellEnd"/>
      <w:r>
        <w:t xml:space="preserve">/ </w:t>
      </w:r>
      <w:proofErr w:type="spellStart"/>
      <w:r>
        <w:t>vnd</w:t>
      </w:r>
      <w:proofErr w:type="spellEnd"/>
      <w:r>
        <w:t xml:space="preserve"> </w:t>
      </w:r>
      <w:proofErr w:type="spellStart"/>
      <w:r>
        <w:t>nit</w:t>
      </w:r>
      <w:proofErr w:type="spellEnd"/>
      <w:r>
        <w:t xml:space="preserve"> </w:t>
      </w:r>
      <w:proofErr w:type="spellStart"/>
      <w:r>
        <w:t>allain</w:t>
      </w:r>
      <w:proofErr w:type="spellEnd"/>
      <w:r>
        <w:t xml:space="preserve"> das/ </w:t>
      </w:r>
      <w:proofErr w:type="spellStart"/>
      <w:r>
        <w:t>sonder</w:t>
      </w:r>
      <w:proofErr w:type="spellEnd"/>
      <w:r>
        <w:t xml:space="preserve"> auch alle </w:t>
      </w:r>
      <w:proofErr w:type="spellStart"/>
      <w:r>
        <w:t>schmach</w:t>
      </w:r>
      <w:proofErr w:type="spellEnd"/>
      <w:r>
        <w:t xml:space="preserve">/ </w:t>
      </w:r>
      <w:proofErr w:type="spellStart"/>
      <w:r>
        <w:t>schand</w:t>
      </w:r>
      <w:proofErr w:type="spellEnd"/>
      <w:r>
        <w:t xml:space="preserve">/ </w:t>
      </w:r>
      <w:proofErr w:type="spellStart"/>
      <w:r>
        <w:t>verfolgung</w:t>
      </w:r>
      <w:proofErr w:type="spellEnd"/>
      <w:r>
        <w:t xml:space="preserve">/ </w:t>
      </w:r>
      <w:proofErr w:type="spellStart"/>
      <w:r>
        <w:t>gedultig</w:t>
      </w:r>
      <w:proofErr w:type="spellEnd"/>
      <w:r>
        <w:t xml:space="preserve"> ertragen/ biß das er sich </w:t>
      </w:r>
      <w:proofErr w:type="spellStart"/>
      <w:r>
        <w:t>zuletst</w:t>
      </w:r>
      <w:proofErr w:type="spellEnd"/>
      <w:r>
        <w:t xml:space="preserve">/ </w:t>
      </w:r>
      <w:proofErr w:type="spellStart"/>
      <w:r>
        <w:t>inn</w:t>
      </w:r>
      <w:proofErr w:type="spellEnd"/>
      <w:r>
        <w:t xml:space="preserve"> den bittern </w:t>
      </w:r>
      <w:proofErr w:type="spellStart"/>
      <w:r>
        <w:t>tod</w:t>
      </w:r>
      <w:proofErr w:type="spellEnd"/>
      <w:r>
        <w:t xml:space="preserve"> begeben hat/ So wirst du befinden/ das </w:t>
      </w:r>
      <w:proofErr w:type="spellStart"/>
      <w:r>
        <w:t>solchs</w:t>
      </w:r>
      <w:proofErr w:type="spellEnd"/>
      <w:r>
        <w:t xml:space="preserve"> alles </w:t>
      </w:r>
      <w:proofErr w:type="spellStart"/>
      <w:r>
        <w:t>vmb</w:t>
      </w:r>
      <w:proofErr w:type="spellEnd"/>
      <w:r>
        <w:t xml:space="preserve"> </w:t>
      </w:r>
      <w:proofErr w:type="spellStart"/>
      <w:r>
        <w:t>deinet</w:t>
      </w:r>
      <w:proofErr w:type="spellEnd"/>
      <w:r>
        <w:t xml:space="preserve"> willen geschehen ist/ </w:t>
      </w:r>
      <w:proofErr w:type="spellStart"/>
      <w:r>
        <w:t>auß</w:t>
      </w:r>
      <w:proofErr w:type="spellEnd"/>
      <w:r>
        <w:t xml:space="preserve"> </w:t>
      </w:r>
      <w:proofErr w:type="spellStart"/>
      <w:r>
        <w:t>grosser</w:t>
      </w:r>
      <w:proofErr w:type="spellEnd"/>
      <w:r>
        <w:t xml:space="preserve"> </w:t>
      </w:r>
      <w:proofErr w:type="spellStart"/>
      <w:r>
        <w:t>hertzlicher</w:t>
      </w:r>
      <w:proofErr w:type="spellEnd"/>
      <w:r>
        <w:t xml:space="preserve"> lieb/ </w:t>
      </w:r>
      <w:proofErr w:type="spellStart"/>
      <w:r>
        <w:t>auff</w:t>
      </w:r>
      <w:proofErr w:type="spellEnd"/>
      <w:r>
        <w:t xml:space="preserve"> das er dir </w:t>
      </w:r>
      <w:proofErr w:type="spellStart"/>
      <w:r>
        <w:t>ain</w:t>
      </w:r>
      <w:proofErr w:type="spellEnd"/>
      <w:r>
        <w:t xml:space="preserve"> </w:t>
      </w:r>
      <w:proofErr w:type="spellStart"/>
      <w:r>
        <w:t>ewigs</w:t>
      </w:r>
      <w:proofErr w:type="spellEnd"/>
      <w:r>
        <w:t xml:space="preserve"> Reich </w:t>
      </w:r>
      <w:proofErr w:type="spellStart"/>
      <w:r>
        <w:t>zuberaytete</w:t>
      </w:r>
      <w:proofErr w:type="spellEnd"/>
      <w:r>
        <w:t xml:space="preserve">/ </w:t>
      </w:r>
      <w:proofErr w:type="spellStart"/>
      <w:r>
        <w:t>vnnd</w:t>
      </w:r>
      <w:proofErr w:type="spellEnd"/>
      <w:r>
        <w:t xml:space="preserve"> dich </w:t>
      </w:r>
      <w:proofErr w:type="spellStart"/>
      <w:r>
        <w:t>nit</w:t>
      </w:r>
      <w:proofErr w:type="spellEnd"/>
      <w:r>
        <w:t xml:space="preserve"> </w:t>
      </w:r>
      <w:proofErr w:type="spellStart"/>
      <w:r>
        <w:t>allain</w:t>
      </w:r>
      <w:proofErr w:type="spellEnd"/>
      <w:r>
        <w:t xml:space="preserve"> </w:t>
      </w:r>
      <w:proofErr w:type="spellStart"/>
      <w:r>
        <w:t>auß</w:t>
      </w:r>
      <w:proofErr w:type="spellEnd"/>
      <w:r>
        <w:t xml:space="preserve"> </w:t>
      </w:r>
      <w:proofErr w:type="spellStart"/>
      <w:r>
        <w:t>disem</w:t>
      </w:r>
      <w:proofErr w:type="spellEnd"/>
      <w:r>
        <w:t xml:space="preserve"> </w:t>
      </w:r>
      <w:proofErr w:type="spellStart"/>
      <w:r>
        <w:t>jamertal</w:t>
      </w:r>
      <w:proofErr w:type="spellEnd"/>
      <w:r>
        <w:t xml:space="preserve"> </w:t>
      </w:r>
      <w:proofErr w:type="spellStart"/>
      <w:r>
        <w:t>holete</w:t>
      </w:r>
      <w:proofErr w:type="spellEnd"/>
      <w:r>
        <w:t xml:space="preserve">/ </w:t>
      </w:r>
      <w:proofErr w:type="spellStart"/>
      <w:r>
        <w:t>Sonder</w:t>
      </w:r>
      <w:proofErr w:type="spellEnd"/>
      <w:r>
        <w:t xml:space="preserve"> auch </w:t>
      </w:r>
      <w:proofErr w:type="spellStart"/>
      <w:r>
        <w:t>auß</w:t>
      </w:r>
      <w:proofErr w:type="spellEnd"/>
      <w:r>
        <w:t xml:space="preserve"> des </w:t>
      </w:r>
      <w:proofErr w:type="spellStart"/>
      <w:r>
        <w:t>teüffels</w:t>
      </w:r>
      <w:proofErr w:type="spellEnd"/>
      <w:r>
        <w:t xml:space="preserve"> </w:t>
      </w:r>
      <w:proofErr w:type="spellStart"/>
      <w:r>
        <w:t>gewalt</w:t>
      </w:r>
      <w:proofErr w:type="spellEnd"/>
      <w:r>
        <w:t xml:space="preserve">/ des </w:t>
      </w:r>
      <w:proofErr w:type="spellStart"/>
      <w:r>
        <w:t>tods</w:t>
      </w:r>
      <w:proofErr w:type="spellEnd"/>
      <w:r>
        <w:t xml:space="preserve"> </w:t>
      </w:r>
      <w:proofErr w:type="spellStart"/>
      <w:r>
        <w:t>herrschafft</w:t>
      </w:r>
      <w:proofErr w:type="spellEnd"/>
      <w:r>
        <w:t xml:space="preserve">/ </w:t>
      </w:r>
      <w:proofErr w:type="spellStart"/>
      <w:r>
        <w:t>vnd</w:t>
      </w:r>
      <w:proofErr w:type="spellEnd"/>
      <w:r>
        <w:t xml:space="preserve"> </w:t>
      </w:r>
      <w:proofErr w:type="spellStart"/>
      <w:r>
        <w:t>hellischer</w:t>
      </w:r>
      <w:proofErr w:type="spellEnd"/>
      <w:r>
        <w:t xml:space="preserve"> </w:t>
      </w:r>
      <w:proofErr w:type="spellStart"/>
      <w:r>
        <w:t>pein</w:t>
      </w:r>
      <w:proofErr w:type="spellEnd"/>
      <w:r>
        <w:t xml:space="preserve">/ </w:t>
      </w:r>
      <w:proofErr w:type="spellStart"/>
      <w:r>
        <w:t>darinn</w:t>
      </w:r>
      <w:proofErr w:type="spellEnd"/>
      <w:r>
        <w:t xml:space="preserve"> du </w:t>
      </w:r>
      <w:proofErr w:type="spellStart"/>
      <w:r>
        <w:t>sunst</w:t>
      </w:r>
      <w:proofErr w:type="spellEnd"/>
      <w:r>
        <w:t xml:space="preserve"> ewig </w:t>
      </w:r>
      <w:proofErr w:type="spellStart"/>
      <w:r>
        <w:t>hettest</w:t>
      </w:r>
      <w:proofErr w:type="spellEnd"/>
      <w:r>
        <w:t xml:space="preserve"> müssen </w:t>
      </w:r>
      <w:proofErr w:type="spellStart"/>
      <w:r>
        <w:t>verdampt</w:t>
      </w:r>
      <w:proofErr w:type="spellEnd"/>
      <w:r>
        <w:t xml:space="preserve"> sein/ entlediget/ </w:t>
      </w:r>
      <w:proofErr w:type="spellStart"/>
      <w:r>
        <w:t>dargegen</w:t>
      </w:r>
      <w:proofErr w:type="spellEnd"/>
      <w:r>
        <w:t xml:space="preserve"> </w:t>
      </w:r>
      <w:proofErr w:type="spellStart"/>
      <w:r>
        <w:t>ain</w:t>
      </w:r>
      <w:proofErr w:type="spellEnd"/>
      <w:r>
        <w:t xml:space="preserve"> ewige </w:t>
      </w:r>
      <w:proofErr w:type="spellStart"/>
      <w:r>
        <w:t>gemainschafft</w:t>
      </w:r>
      <w:proofErr w:type="spellEnd"/>
      <w:r>
        <w:t xml:space="preserve">/ </w:t>
      </w:r>
      <w:proofErr w:type="spellStart"/>
      <w:r>
        <w:t>freüd</w:t>
      </w:r>
      <w:proofErr w:type="spellEnd"/>
      <w:r>
        <w:t xml:space="preserve"> </w:t>
      </w:r>
      <w:proofErr w:type="spellStart"/>
      <w:r>
        <w:t>vnd</w:t>
      </w:r>
      <w:proofErr w:type="spellEnd"/>
      <w:r>
        <w:t xml:space="preserve"> leben/ mit Gott seinem </w:t>
      </w:r>
      <w:proofErr w:type="spellStart"/>
      <w:r>
        <w:t>hymlischen</w:t>
      </w:r>
      <w:proofErr w:type="spellEnd"/>
      <w:r>
        <w:t xml:space="preserve"> Vatter zu wegen </w:t>
      </w:r>
      <w:proofErr w:type="spellStart"/>
      <w:r>
        <w:t>brechte</w:t>
      </w:r>
      <w:proofErr w:type="spellEnd"/>
      <w:r>
        <w:t xml:space="preserve">/ wie </w:t>
      </w:r>
      <w:proofErr w:type="spellStart"/>
      <w:r>
        <w:t>möchtestu</w:t>
      </w:r>
      <w:proofErr w:type="spellEnd"/>
      <w:r>
        <w:t xml:space="preserve"> so hart </w:t>
      </w:r>
      <w:proofErr w:type="spellStart"/>
      <w:r>
        <w:t>vnnd</w:t>
      </w:r>
      <w:proofErr w:type="spellEnd"/>
      <w:r>
        <w:t xml:space="preserve"> verstockt sein/ wenn du </w:t>
      </w:r>
      <w:proofErr w:type="spellStart"/>
      <w:r>
        <w:t>solchs</w:t>
      </w:r>
      <w:proofErr w:type="spellEnd"/>
      <w:r>
        <w:t xml:space="preserve"> alles/ auch nur mit dem </w:t>
      </w:r>
      <w:proofErr w:type="spellStart"/>
      <w:r>
        <w:t>minsten</w:t>
      </w:r>
      <w:proofErr w:type="spellEnd"/>
      <w:r>
        <w:t xml:space="preserve"> </w:t>
      </w:r>
      <w:proofErr w:type="spellStart"/>
      <w:r>
        <w:t>gedancken</w:t>
      </w:r>
      <w:proofErr w:type="spellEnd"/>
      <w:r>
        <w:t xml:space="preserve"> betrachtest/ das du </w:t>
      </w:r>
      <w:proofErr w:type="spellStart"/>
      <w:r>
        <w:t>ainen</w:t>
      </w:r>
      <w:proofErr w:type="spellEnd"/>
      <w:r>
        <w:t xml:space="preserve"> solchen </w:t>
      </w:r>
      <w:proofErr w:type="spellStart"/>
      <w:r>
        <w:t>überschwencklichen</w:t>
      </w:r>
      <w:proofErr w:type="spellEnd"/>
      <w:r>
        <w:t xml:space="preserve"> </w:t>
      </w:r>
      <w:proofErr w:type="spellStart"/>
      <w:r>
        <w:t>wolthätter</w:t>
      </w:r>
      <w:proofErr w:type="spellEnd"/>
      <w:r>
        <w:t xml:space="preserve">/ </w:t>
      </w:r>
      <w:proofErr w:type="spellStart"/>
      <w:r>
        <w:t>nit</w:t>
      </w:r>
      <w:proofErr w:type="spellEnd"/>
      <w:r>
        <w:t xml:space="preserve"> </w:t>
      </w:r>
      <w:proofErr w:type="spellStart"/>
      <w:r>
        <w:t>begündest</w:t>
      </w:r>
      <w:proofErr w:type="spellEnd"/>
      <w:r>
        <w:t xml:space="preserve"> </w:t>
      </w:r>
      <w:proofErr w:type="spellStart"/>
      <w:r>
        <w:t>anfahen</w:t>
      </w:r>
      <w:proofErr w:type="spellEnd"/>
      <w:r>
        <w:t xml:space="preserve"> von </w:t>
      </w:r>
      <w:proofErr w:type="spellStart"/>
      <w:r>
        <w:t>hertzen</w:t>
      </w:r>
      <w:proofErr w:type="spellEnd"/>
      <w:r>
        <w:t xml:space="preserve"> zu lieben, </w:t>
      </w:r>
      <w:proofErr w:type="spellStart"/>
      <w:r>
        <w:t>jm</w:t>
      </w:r>
      <w:proofErr w:type="spellEnd"/>
      <w:r>
        <w:t xml:space="preserve"> nachzufolgen/ </w:t>
      </w:r>
      <w:proofErr w:type="spellStart"/>
      <w:r>
        <w:t>vnnd</w:t>
      </w:r>
      <w:proofErr w:type="spellEnd"/>
      <w:r>
        <w:t xml:space="preserve"> in seinem gehorsam willig zu wandeln? </w:t>
      </w:r>
    </w:p>
    <w:p w14:paraId="7CCEFA53" w14:textId="77777777" w:rsidR="001247EE" w:rsidRDefault="001247EE" w:rsidP="001247EE">
      <w:pPr>
        <w:pStyle w:val="StandardWeb"/>
      </w:pPr>
      <w:r>
        <w:t xml:space="preserve">Daher gehört das nachforschen/ </w:t>
      </w:r>
      <w:proofErr w:type="spellStart"/>
      <w:r>
        <w:t>vnd</w:t>
      </w:r>
      <w:proofErr w:type="spellEnd"/>
      <w:r>
        <w:t xml:space="preserve"> </w:t>
      </w:r>
      <w:proofErr w:type="spellStart"/>
      <w:r>
        <w:t>ain</w:t>
      </w:r>
      <w:proofErr w:type="spellEnd"/>
      <w:r>
        <w:t xml:space="preserve"> emsige </w:t>
      </w:r>
      <w:proofErr w:type="spellStart"/>
      <w:r>
        <w:t>betrachtung</w:t>
      </w:r>
      <w:proofErr w:type="spellEnd"/>
      <w:r>
        <w:t xml:space="preserve"> des </w:t>
      </w:r>
      <w:proofErr w:type="spellStart"/>
      <w:r>
        <w:t>gantzen</w:t>
      </w:r>
      <w:proofErr w:type="spellEnd"/>
      <w:r>
        <w:t xml:space="preserve"> </w:t>
      </w:r>
      <w:proofErr w:type="spellStart"/>
      <w:r>
        <w:t>lebens</w:t>
      </w:r>
      <w:proofErr w:type="spellEnd"/>
      <w:r>
        <w:t xml:space="preserve"> Christi/ wie </w:t>
      </w:r>
      <w:proofErr w:type="spellStart"/>
      <w:r>
        <w:t>solchs</w:t>
      </w:r>
      <w:proofErr w:type="spellEnd"/>
      <w:r>
        <w:t xml:space="preserve"> von den </w:t>
      </w:r>
      <w:proofErr w:type="spellStart"/>
      <w:r>
        <w:t>ewangelisten</w:t>
      </w:r>
      <w:proofErr w:type="spellEnd"/>
      <w:r>
        <w:t xml:space="preserve"> ist </w:t>
      </w:r>
      <w:proofErr w:type="spellStart"/>
      <w:r>
        <w:t>beschriben</w:t>
      </w:r>
      <w:proofErr w:type="spellEnd"/>
      <w:r>
        <w:t xml:space="preserve"> worden/ wie er </w:t>
      </w:r>
      <w:proofErr w:type="spellStart"/>
      <w:r>
        <w:t>nemlich</w:t>
      </w:r>
      <w:proofErr w:type="spellEnd"/>
      <w:r>
        <w:t xml:space="preserve"> </w:t>
      </w:r>
      <w:proofErr w:type="spellStart"/>
      <w:r>
        <w:t>gewanndelt</w:t>
      </w:r>
      <w:proofErr w:type="spellEnd"/>
      <w:r>
        <w:t xml:space="preserve">/ was er </w:t>
      </w:r>
      <w:proofErr w:type="spellStart"/>
      <w:r>
        <w:t>gewirckt</w:t>
      </w:r>
      <w:proofErr w:type="spellEnd"/>
      <w:r>
        <w:t xml:space="preserve"> </w:t>
      </w:r>
      <w:proofErr w:type="spellStart"/>
      <w:r>
        <w:t>vnd</w:t>
      </w:r>
      <w:proofErr w:type="spellEnd"/>
      <w:r>
        <w:t xml:space="preserve"> geleert/ </w:t>
      </w:r>
      <w:proofErr w:type="spellStart"/>
      <w:r>
        <w:t>wahin</w:t>
      </w:r>
      <w:proofErr w:type="spellEnd"/>
      <w:r>
        <w:t xml:space="preserve"> er allweg </w:t>
      </w:r>
      <w:proofErr w:type="spellStart"/>
      <w:r>
        <w:t>geweyset</w:t>
      </w:r>
      <w:proofErr w:type="spellEnd"/>
      <w:r>
        <w:t xml:space="preserve">/ wie fromm/ gütig/ </w:t>
      </w:r>
      <w:proofErr w:type="spellStart"/>
      <w:r>
        <w:t>vnd</w:t>
      </w:r>
      <w:proofErr w:type="spellEnd"/>
      <w:r>
        <w:t xml:space="preserve"> demütig Er </w:t>
      </w:r>
      <w:proofErr w:type="spellStart"/>
      <w:r>
        <w:t>geweßt</w:t>
      </w:r>
      <w:proofErr w:type="spellEnd"/>
      <w:r>
        <w:t xml:space="preserve"> ist/ der </w:t>
      </w:r>
      <w:proofErr w:type="spellStart"/>
      <w:r>
        <w:t>Schöpffer</w:t>
      </w:r>
      <w:proofErr w:type="spellEnd"/>
      <w:r>
        <w:t xml:space="preserve"> </w:t>
      </w:r>
      <w:proofErr w:type="spellStart"/>
      <w:r>
        <w:t>hymels</w:t>
      </w:r>
      <w:proofErr w:type="spellEnd"/>
      <w:r>
        <w:t xml:space="preserve"> </w:t>
      </w:r>
      <w:proofErr w:type="spellStart"/>
      <w:r>
        <w:t>vnd</w:t>
      </w:r>
      <w:proofErr w:type="spellEnd"/>
      <w:r>
        <w:t xml:space="preserve"> der erden/ </w:t>
      </w:r>
      <w:proofErr w:type="spellStart"/>
      <w:r>
        <w:t>vnd</w:t>
      </w:r>
      <w:proofErr w:type="spellEnd"/>
      <w:r>
        <w:t xml:space="preserve"> </w:t>
      </w:r>
      <w:proofErr w:type="spellStart"/>
      <w:r>
        <w:t>kurtzlich</w:t>
      </w:r>
      <w:proofErr w:type="spellEnd"/>
      <w:r>
        <w:t xml:space="preserve">/ was er </w:t>
      </w:r>
      <w:proofErr w:type="spellStart"/>
      <w:r>
        <w:t>inn</w:t>
      </w:r>
      <w:proofErr w:type="spellEnd"/>
      <w:r>
        <w:t xml:space="preserve"> den tagen seines </w:t>
      </w:r>
      <w:proofErr w:type="spellStart"/>
      <w:r>
        <w:t>flaisch</w:t>
      </w:r>
      <w:proofErr w:type="spellEnd"/>
      <w:r>
        <w:t xml:space="preserve">/ </w:t>
      </w:r>
      <w:proofErr w:type="spellStart"/>
      <w:r>
        <w:t>gethon</w:t>
      </w:r>
      <w:proofErr w:type="spellEnd"/>
      <w:r>
        <w:t xml:space="preserve"> </w:t>
      </w:r>
      <w:proofErr w:type="spellStart"/>
      <w:r>
        <w:t>vnd</w:t>
      </w:r>
      <w:proofErr w:type="spellEnd"/>
      <w:r>
        <w:t xml:space="preserve"> gelassen/ was er auch </w:t>
      </w:r>
      <w:proofErr w:type="spellStart"/>
      <w:r>
        <w:t>zuthun</w:t>
      </w:r>
      <w:proofErr w:type="spellEnd"/>
      <w:r>
        <w:t xml:space="preserve"> </w:t>
      </w:r>
      <w:proofErr w:type="spellStart"/>
      <w:r>
        <w:t>vnnd</w:t>
      </w:r>
      <w:proofErr w:type="spellEnd"/>
      <w:r>
        <w:t xml:space="preserve"> zulassen </w:t>
      </w:r>
      <w:proofErr w:type="spellStart"/>
      <w:r>
        <w:t>befolhen</w:t>
      </w:r>
      <w:proofErr w:type="spellEnd"/>
      <w:r>
        <w:t xml:space="preserve"> hat/ dadurch der </w:t>
      </w:r>
      <w:proofErr w:type="spellStart"/>
      <w:r>
        <w:t>mennsch</w:t>
      </w:r>
      <w:proofErr w:type="spellEnd"/>
      <w:r>
        <w:t xml:space="preserve"> den willen/ die </w:t>
      </w:r>
      <w:proofErr w:type="spellStart"/>
      <w:r>
        <w:t>wolthat</w:t>
      </w:r>
      <w:proofErr w:type="spellEnd"/>
      <w:r>
        <w:t xml:space="preserve">/ </w:t>
      </w:r>
      <w:proofErr w:type="spellStart"/>
      <w:r>
        <w:t>vmd</w:t>
      </w:r>
      <w:proofErr w:type="spellEnd"/>
      <w:r>
        <w:t xml:space="preserve"> dem </w:t>
      </w:r>
      <w:proofErr w:type="spellStart"/>
      <w:r>
        <w:t>gaost</w:t>
      </w:r>
      <w:proofErr w:type="spellEnd"/>
      <w:r>
        <w:t xml:space="preserve"> </w:t>
      </w:r>
      <w:proofErr w:type="spellStart"/>
      <w:r>
        <w:t>Cjrosto</w:t>
      </w:r>
      <w:proofErr w:type="spellEnd"/>
      <w:r>
        <w:t xml:space="preserve">/ auch </w:t>
      </w:r>
      <w:proofErr w:type="spellStart"/>
      <w:r>
        <w:t>auß</w:t>
      </w:r>
      <w:proofErr w:type="spellEnd"/>
      <w:r>
        <w:t xml:space="preserve"> seinem </w:t>
      </w:r>
      <w:proofErr w:type="spellStart"/>
      <w:r>
        <w:t>eüsserlichen</w:t>
      </w:r>
      <w:proofErr w:type="spellEnd"/>
      <w:r>
        <w:t xml:space="preserve"> leben/ </w:t>
      </w:r>
      <w:proofErr w:type="spellStart"/>
      <w:r>
        <w:t>wandel</w:t>
      </w:r>
      <w:proofErr w:type="spellEnd"/>
      <w:r>
        <w:t xml:space="preserve"> </w:t>
      </w:r>
      <w:proofErr w:type="spellStart"/>
      <w:r>
        <w:t>vnd</w:t>
      </w:r>
      <w:proofErr w:type="spellEnd"/>
      <w:r>
        <w:t xml:space="preserve"> leer/ zum </w:t>
      </w:r>
      <w:proofErr w:type="spellStart"/>
      <w:r>
        <w:t>anfang</w:t>
      </w:r>
      <w:proofErr w:type="spellEnd"/>
      <w:r>
        <w:t xml:space="preserve"> erkennen/ </w:t>
      </w:r>
      <w:proofErr w:type="spellStart"/>
      <w:r>
        <w:t>vnd</w:t>
      </w:r>
      <w:proofErr w:type="spellEnd"/>
      <w:r>
        <w:t xml:space="preserve"> </w:t>
      </w:r>
      <w:proofErr w:type="spellStart"/>
      <w:r>
        <w:t>jme</w:t>
      </w:r>
      <w:proofErr w:type="spellEnd"/>
      <w:r>
        <w:t xml:space="preserve"> </w:t>
      </w:r>
      <w:proofErr w:type="spellStart"/>
      <w:r>
        <w:t>inn</w:t>
      </w:r>
      <w:proofErr w:type="spellEnd"/>
      <w:r>
        <w:t xml:space="preserve"> gehorsam des </w:t>
      </w:r>
      <w:proofErr w:type="spellStart"/>
      <w:r>
        <w:t>glaubens</w:t>
      </w:r>
      <w:proofErr w:type="spellEnd"/>
      <w:r>
        <w:t xml:space="preserve">/ </w:t>
      </w:r>
      <w:proofErr w:type="spellStart"/>
      <w:r>
        <w:t>vermitels</w:t>
      </w:r>
      <w:proofErr w:type="spellEnd"/>
      <w:r>
        <w:t xml:space="preserve"> seiner </w:t>
      </w:r>
      <w:proofErr w:type="spellStart"/>
      <w:r>
        <w:t>gnaden</w:t>
      </w:r>
      <w:proofErr w:type="spellEnd"/>
      <w:r>
        <w:t xml:space="preserve">/ recht nach folgen lerne/ zu welchem dann der Herr </w:t>
      </w:r>
      <w:proofErr w:type="spellStart"/>
      <w:r>
        <w:t>selbs</w:t>
      </w:r>
      <w:proofErr w:type="spellEnd"/>
      <w:r>
        <w:t xml:space="preserve"> </w:t>
      </w:r>
      <w:proofErr w:type="spellStart"/>
      <w:r>
        <w:t>ermanet</w:t>
      </w:r>
      <w:proofErr w:type="spellEnd"/>
      <w:r>
        <w:t xml:space="preserve">/ da er spricht/ </w:t>
      </w:r>
      <w:proofErr w:type="spellStart"/>
      <w:r>
        <w:t>Nempt</w:t>
      </w:r>
      <w:proofErr w:type="spellEnd"/>
      <w:r>
        <w:t xml:space="preserve"> </w:t>
      </w:r>
      <w:proofErr w:type="spellStart"/>
      <w:r>
        <w:t>auff</w:t>
      </w:r>
      <w:proofErr w:type="spellEnd"/>
      <w:r>
        <w:t xml:space="preserve"> </w:t>
      </w:r>
      <w:proofErr w:type="spellStart"/>
      <w:r>
        <w:t>eüch</w:t>
      </w:r>
      <w:proofErr w:type="spellEnd"/>
      <w:r>
        <w:t xml:space="preserve"> mein joch </w:t>
      </w:r>
      <w:proofErr w:type="spellStart"/>
      <w:r>
        <w:t>vnd</w:t>
      </w:r>
      <w:proofErr w:type="spellEnd"/>
      <w:r>
        <w:t xml:space="preserve"> lernet von mir/ dann ich bin </w:t>
      </w:r>
      <w:proofErr w:type="spellStart"/>
      <w:r>
        <w:t>senfftmütig</w:t>
      </w:r>
      <w:proofErr w:type="spellEnd"/>
      <w:r>
        <w:t xml:space="preserve"> </w:t>
      </w:r>
      <w:proofErr w:type="spellStart"/>
      <w:r>
        <w:t>vnd</w:t>
      </w:r>
      <w:proofErr w:type="spellEnd"/>
      <w:r>
        <w:t xml:space="preserve"> von </w:t>
      </w:r>
      <w:proofErr w:type="spellStart"/>
      <w:r>
        <w:t>hertzen</w:t>
      </w:r>
      <w:proofErr w:type="spellEnd"/>
      <w:r>
        <w:t xml:space="preserve"> demütig/ so werdet </w:t>
      </w:r>
      <w:proofErr w:type="spellStart"/>
      <w:r>
        <w:t>jr</w:t>
      </w:r>
      <w:proofErr w:type="spellEnd"/>
      <w:r>
        <w:t xml:space="preserve"> ruß finden für </w:t>
      </w:r>
      <w:proofErr w:type="spellStart"/>
      <w:r>
        <w:t>ewre</w:t>
      </w:r>
      <w:proofErr w:type="spellEnd"/>
      <w:r>
        <w:t xml:space="preserve"> </w:t>
      </w:r>
      <w:proofErr w:type="spellStart"/>
      <w:r>
        <w:t>seelen</w:t>
      </w:r>
      <w:proofErr w:type="spellEnd"/>
      <w:r>
        <w:t xml:space="preserve">/ Math. 11. </w:t>
      </w:r>
    </w:p>
    <w:p w14:paraId="2B66382A" w14:textId="77777777" w:rsidR="001247EE" w:rsidRDefault="001247EE" w:rsidP="001247EE">
      <w:pPr>
        <w:pStyle w:val="StandardWeb"/>
      </w:pPr>
      <w:r>
        <w:lastRenderedPageBreak/>
        <w:t xml:space="preserve">Wie </w:t>
      </w:r>
      <w:proofErr w:type="spellStart"/>
      <w:r>
        <w:t>kan</w:t>
      </w:r>
      <w:proofErr w:type="spellEnd"/>
      <w:r>
        <w:t xml:space="preserve"> ich </w:t>
      </w:r>
      <w:proofErr w:type="spellStart"/>
      <w:r>
        <w:t>daas</w:t>
      </w:r>
      <w:proofErr w:type="spellEnd"/>
      <w:r>
        <w:t xml:space="preserve"> thun was Christus </w:t>
      </w:r>
      <w:proofErr w:type="spellStart"/>
      <w:r>
        <w:t>gethon</w:t>
      </w:r>
      <w:proofErr w:type="spellEnd"/>
      <w:r>
        <w:t xml:space="preserve"> hat? </w:t>
      </w:r>
      <w:proofErr w:type="spellStart"/>
      <w:r>
        <w:t>weyl</w:t>
      </w:r>
      <w:proofErr w:type="spellEnd"/>
      <w:r>
        <w:t xml:space="preserve"> Er der </w:t>
      </w:r>
      <w:proofErr w:type="spellStart"/>
      <w:r>
        <w:t>ware</w:t>
      </w:r>
      <w:proofErr w:type="spellEnd"/>
      <w:r>
        <w:t xml:space="preserve"> Gottes Son Gott </w:t>
      </w:r>
      <w:proofErr w:type="spellStart"/>
      <w:r>
        <w:t>selbs</w:t>
      </w:r>
      <w:proofErr w:type="spellEnd"/>
      <w:r>
        <w:t xml:space="preserve"> ist? zu dem muß ich </w:t>
      </w:r>
      <w:proofErr w:type="spellStart"/>
      <w:r>
        <w:t>ye</w:t>
      </w:r>
      <w:proofErr w:type="spellEnd"/>
      <w:r>
        <w:t xml:space="preserve"> Christum höher dann für </w:t>
      </w:r>
      <w:proofErr w:type="spellStart"/>
      <w:r>
        <w:t>ain</w:t>
      </w:r>
      <w:proofErr w:type="spellEnd"/>
      <w:r>
        <w:t xml:space="preserve"> </w:t>
      </w:r>
      <w:proofErr w:type="spellStart"/>
      <w:r>
        <w:t>exempel</w:t>
      </w:r>
      <w:proofErr w:type="spellEnd"/>
      <w:r>
        <w:t xml:space="preserve"> halten? Antwort/ Mit leben/ </w:t>
      </w:r>
      <w:proofErr w:type="spellStart"/>
      <w:r>
        <w:t>wandel</w:t>
      </w:r>
      <w:proofErr w:type="spellEnd"/>
      <w:r>
        <w:t xml:space="preserve"> </w:t>
      </w:r>
      <w:proofErr w:type="spellStart"/>
      <w:r>
        <w:t>vnd</w:t>
      </w:r>
      <w:proofErr w:type="spellEnd"/>
      <w:r>
        <w:t xml:space="preserve"> </w:t>
      </w:r>
      <w:proofErr w:type="spellStart"/>
      <w:r>
        <w:t>leyden</w:t>
      </w:r>
      <w:proofErr w:type="spellEnd"/>
      <w:r>
        <w:t xml:space="preserve">/ hat sich Christus als </w:t>
      </w:r>
      <w:proofErr w:type="spellStart"/>
      <w:r>
        <w:t>ainen</w:t>
      </w:r>
      <w:proofErr w:type="spellEnd"/>
      <w:r>
        <w:t xml:space="preserve"> </w:t>
      </w:r>
      <w:proofErr w:type="spellStart"/>
      <w:r>
        <w:t>warhafftigen</w:t>
      </w:r>
      <w:proofErr w:type="spellEnd"/>
      <w:r>
        <w:t xml:space="preserve"> </w:t>
      </w:r>
      <w:proofErr w:type="spellStart"/>
      <w:r>
        <w:t>menschen</w:t>
      </w:r>
      <w:proofErr w:type="spellEnd"/>
      <w:r>
        <w:t xml:space="preserve"> </w:t>
      </w:r>
      <w:proofErr w:type="spellStart"/>
      <w:r>
        <w:t>beweyset</w:t>
      </w:r>
      <w:proofErr w:type="spellEnd"/>
      <w:r>
        <w:t xml:space="preserve">/ Aber mit der leer/ </w:t>
      </w:r>
      <w:proofErr w:type="spellStart"/>
      <w:r>
        <w:t>wercken</w:t>
      </w:r>
      <w:proofErr w:type="spellEnd"/>
      <w:r>
        <w:t xml:space="preserve">/ oder </w:t>
      </w:r>
      <w:proofErr w:type="spellStart"/>
      <w:r>
        <w:t>mirackeln</w:t>
      </w:r>
      <w:proofErr w:type="spellEnd"/>
      <w:r>
        <w:t xml:space="preserve">/ als den gleichewigen mit </w:t>
      </w:r>
      <w:proofErr w:type="spellStart"/>
      <w:r>
        <w:t>allmechtigen</w:t>
      </w:r>
      <w:proofErr w:type="spellEnd"/>
      <w:r>
        <w:t xml:space="preserve"> Son Gottes/ </w:t>
      </w:r>
      <w:proofErr w:type="spellStart"/>
      <w:r>
        <w:t>darumb</w:t>
      </w:r>
      <w:proofErr w:type="spellEnd"/>
      <w:r>
        <w:t xml:space="preserve">/ was das </w:t>
      </w:r>
      <w:proofErr w:type="spellStart"/>
      <w:r>
        <w:t>gemain</w:t>
      </w:r>
      <w:proofErr w:type="spellEnd"/>
      <w:r>
        <w:t xml:space="preserve"> Christlich leben/ </w:t>
      </w:r>
      <w:proofErr w:type="spellStart"/>
      <w:r>
        <w:t>creütz</w:t>
      </w:r>
      <w:proofErr w:type="spellEnd"/>
      <w:r>
        <w:t xml:space="preserve"> </w:t>
      </w:r>
      <w:proofErr w:type="spellStart"/>
      <w:r>
        <w:t>vnd</w:t>
      </w:r>
      <w:proofErr w:type="spellEnd"/>
      <w:r>
        <w:t xml:space="preserve"> </w:t>
      </w:r>
      <w:proofErr w:type="spellStart"/>
      <w:r>
        <w:t>waldel</w:t>
      </w:r>
      <w:proofErr w:type="spellEnd"/>
      <w:r>
        <w:t xml:space="preserve"> betrifft/ so im </w:t>
      </w:r>
      <w:proofErr w:type="spellStart"/>
      <w:r>
        <w:t>gaist</w:t>
      </w:r>
      <w:proofErr w:type="spellEnd"/>
      <w:r>
        <w:t xml:space="preserve"> des </w:t>
      </w:r>
      <w:proofErr w:type="spellStart"/>
      <w:r>
        <w:t>glaubens</w:t>
      </w:r>
      <w:proofErr w:type="spellEnd"/>
      <w:r>
        <w:t xml:space="preserve">/ in liebe/ </w:t>
      </w:r>
      <w:proofErr w:type="spellStart"/>
      <w:r>
        <w:t>gedult</w:t>
      </w:r>
      <w:proofErr w:type="spellEnd"/>
      <w:r>
        <w:t xml:space="preserve">/ </w:t>
      </w:r>
      <w:proofErr w:type="spellStart"/>
      <w:r>
        <w:t>vnd</w:t>
      </w:r>
      <w:proofErr w:type="spellEnd"/>
      <w:r>
        <w:t xml:space="preserve"> allen guten </w:t>
      </w:r>
      <w:proofErr w:type="spellStart"/>
      <w:r>
        <w:t>tugenden</w:t>
      </w:r>
      <w:proofErr w:type="spellEnd"/>
      <w:r>
        <w:t xml:space="preserve"> </w:t>
      </w:r>
      <w:proofErr w:type="spellStart"/>
      <w:r>
        <w:t>vnd</w:t>
      </w:r>
      <w:proofErr w:type="spellEnd"/>
      <w:r>
        <w:t xml:space="preserve"> </w:t>
      </w:r>
      <w:proofErr w:type="spellStart"/>
      <w:r>
        <w:t>wercken</w:t>
      </w:r>
      <w:proofErr w:type="spellEnd"/>
      <w:r>
        <w:t xml:space="preserve"> </w:t>
      </w:r>
      <w:proofErr w:type="spellStart"/>
      <w:r>
        <w:t>steet</w:t>
      </w:r>
      <w:proofErr w:type="spellEnd"/>
      <w:r>
        <w:t xml:space="preserve">/ das ist </w:t>
      </w:r>
      <w:proofErr w:type="spellStart"/>
      <w:r>
        <w:t>vns</w:t>
      </w:r>
      <w:proofErr w:type="spellEnd"/>
      <w:r>
        <w:t xml:space="preserve"> der </w:t>
      </w:r>
      <w:proofErr w:type="spellStart"/>
      <w:r>
        <w:t>mensch</w:t>
      </w:r>
      <w:proofErr w:type="spellEnd"/>
      <w:r>
        <w:t xml:space="preserve"> Jesus Christus/ auch zum </w:t>
      </w:r>
      <w:proofErr w:type="spellStart"/>
      <w:r>
        <w:t>exempel</w:t>
      </w:r>
      <w:proofErr w:type="spellEnd"/>
      <w:r>
        <w:t xml:space="preserve"> von </w:t>
      </w:r>
      <w:proofErr w:type="spellStart"/>
      <w:r>
        <w:t>Got</w:t>
      </w:r>
      <w:proofErr w:type="spellEnd"/>
      <w:r>
        <w:t xml:space="preserve"> </w:t>
      </w:r>
      <w:proofErr w:type="spellStart"/>
      <w:r>
        <w:t>fürgestellet</w:t>
      </w:r>
      <w:proofErr w:type="spellEnd"/>
      <w:r>
        <w:t xml:space="preserve">/ das wir </w:t>
      </w:r>
      <w:proofErr w:type="spellStart"/>
      <w:r>
        <w:t>jm</w:t>
      </w:r>
      <w:proofErr w:type="spellEnd"/>
      <w:r>
        <w:t xml:space="preserve"> in aller liebe/ </w:t>
      </w:r>
      <w:proofErr w:type="spellStart"/>
      <w:r>
        <w:t>gedult</w:t>
      </w:r>
      <w:proofErr w:type="spellEnd"/>
      <w:r>
        <w:t xml:space="preserve">/ </w:t>
      </w:r>
      <w:proofErr w:type="spellStart"/>
      <w:r>
        <w:t>leyden</w:t>
      </w:r>
      <w:proofErr w:type="spellEnd"/>
      <w:r>
        <w:t xml:space="preserve">/ gut </w:t>
      </w:r>
      <w:proofErr w:type="spellStart"/>
      <w:r>
        <w:t>vnd</w:t>
      </w:r>
      <w:proofErr w:type="spellEnd"/>
      <w:r>
        <w:t xml:space="preserve"> </w:t>
      </w:r>
      <w:proofErr w:type="spellStart"/>
      <w:r>
        <w:t>Gotseligkait</w:t>
      </w:r>
      <w:proofErr w:type="spellEnd"/>
      <w:r>
        <w:t xml:space="preserve"> </w:t>
      </w:r>
      <w:proofErr w:type="spellStart"/>
      <w:r>
        <w:t>ymmer</w:t>
      </w:r>
      <w:proofErr w:type="spellEnd"/>
      <w:r>
        <w:t xml:space="preserve"> sollen nachfolgen/ Das ist mein </w:t>
      </w:r>
      <w:proofErr w:type="spellStart"/>
      <w:r>
        <w:t>gebott</w:t>
      </w:r>
      <w:proofErr w:type="spellEnd"/>
      <w:r>
        <w:t xml:space="preserve"> spricht der Herr/ das </w:t>
      </w:r>
      <w:proofErr w:type="spellStart"/>
      <w:r>
        <w:t>jr</w:t>
      </w:r>
      <w:proofErr w:type="spellEnd"/>
      <w:r>
        <w:t xml:space="preserve"> </w:t>
      </w:r>
      <w:proofErr w:type="spellStart"/>
      <w:r>
        <w:t>eüch</w:t>
      </w:r>
      <w:proofErr w:type="spellEnd"/>
      <w:r>
        <w:t xml:space="preserve"> </w:t>
      </w:r>
      <w:proofErr w:type="spellStart"/>
      <w:r>
        <w:t>vnnder</w:t>
      </w:r>
      <w:proofErr w:type="spellEnd"/>
      <w:r>
        <w:t xml:space="preserve"> </w:t>
      </w:r>
      <w:proofErr w:type="spellStart"/>
      <w:r>
        <w:t>ainander</w:t>
      </w:r>
      <w:proofErr w:type="spellEnd"/>
      <w:r>
        <w:t xml:space="preserve"> liebet/ gleich wie ich </w:t>
      </w:r>
      <w:proofErr w:type="spellStart"/>
      <w:r>
        <w:t>eüch</w:t>
      </w:r>
      <w:proofErr w:type="spellEnd"/>
      <w:r>
        <w:t xml:space="preserve"> geliebet hab/ </w:t>
      </w:r>
      <w:proofErr w:type="spellStart"/>
      <w:r>
        <w:t>vnd</w:t>
      </w:r>
      <w:proofErr w:type="spellEnd"/>
      <w:r>
        <w:t xml:space="preserve"> abermal sagt er/ </w:t>
      </w:r>
      <w:proofErr w:type="spellStart"/>
      <w:r>
        <w:t>gedenckt</w:t>
      </w:r>
      <w:proofErr w:type="spellEnd"/>
      <w:r>
        <w:t xml:space="preserve"> an meine </w:t>
      </w:r>
      <w:proofErr w:type="spellStart"/>
      <w:r>
        <w:t>wort</w:t>
      </w:r>
      <w:proofErr w:type="spellEnd"/>
      <w:r>
        <w:t xml:space="preserve"> das ich </w:t>
      </w:r>
      <w:proofErr w:type="spellStart"/>
      <w:r>
        <w:t>eüch</w:t>
      </w:r>
      <w:proofErr w:type="spellEnd"/>
      <w:r>
        <w:t xml:space="preserve"> gesagt hab/ der </w:t>
      </w:r>
      <w:proofErr w:type="spellStart"/>
      <w:r>
        <w:t>knecht</w:t>
      </w:r>
      <w:proofErr w:type="spellEnd"/>
      <w:r>
        <w:t xml:space="preserve"> ist </w:t>
      </w:r>
      <w:proofErr w:type="spellStart"/>
      <w:r>
        <w:t>nit</w:t>
      </w:r>
      <w:proofErr w:type="spellEnd"/>
      <w:r>
        <w:t xml:space="preserve"> grösser dann sein Herr/ haben </w:t>
      </w:r>
      <w:proofErr w:type="spellStart"/>
      <w:r>
        <w:t>sy</w:t>
      </w:r>
      <w:proofErr w:type="spellEnd"/>
      <w:r>
        <w:t xml:space="preserve"> mich verfolget/ </w:t>
      </w:r>
      <w:proofErr w:type="spellStart"/>
      <w:r>
        <w:t>sy</w:t>
      </w:r>
      <w:proofErr w:type="spellEnd"/>
      <w:r>
        <w:t xml:space="preserve"> werden </w:t>
      </w:r>
      <w:proofErr w:type="spellStart"/>
      <w:r>
        <w:t>eüch</w:t>
      </w:r>
      <w:proofErr w:type="spellEnd"/>
      <w:r>
        <w:t xml:space="preserve"> auch verfolgen/ Johann. 15. Ob wir nun </w:t>
      </w:r>
      <w:proofErr w:type="spellStart"/>
      <w:r>
        <w:t>wol</w:t>
      </w:r>
      <w:proofErr w:type="spellEnd"/>
      <w:r>
        <w:t xml:space="preserve"> </w:t>
      </w:r>
      <w:proofErr w:type="spellStart"/>
      <w:r>
        <w:t>nit</w:t>
      </w:r>
      <w:proofErr w:type="spellEnd"/>
      <w:r>
        <w:t xml:space="preserve"> alle </w:t>
      </w:r>
      <w:proofErr w:type="spellStart"/>
      <w:r>
        <w:t>eüsserliche</w:t>
      </w:r>
      <w:proofErr w:type="spellEnd"/>
      <w:r>
        <w:t xml:space="preserve"> </w:t>
      </w:r>
      <w:proofErr w:type="spellStart"/>
      <w:r>
        <w:t>werck</w:t>
      </w:r>
      <w:proofErr w:type="spellEnd"/>
      <w:r>
        <w:t xml:space="preserve"> Christi thun/ oder thun mögen/ Sollen wir doch </w:t>
      </w:r>
      <w:proofErr w:type="spellStart"/>
      <w:r>
        <w:t>auff</w:t>
      </w:r>
      <w:proofErr w:type="spellEnd"/>
      <w:r>
        <w:t xml:space="preserve"> den </w:t>
      </w:r>
      <w:proofErr w:type="spellStart"/>
      <w:r>
        <w:t>grund</w:t>
      </w:r>
      <w:proofErr w:type="spellEnd"/>
      <w:r>
        <w:t xml:space="preserve">/ auf das </w:t>
      </w:r>
      <w:proofErr w:type="spellStart"/>
      <w:r>
        <w:t>hertz</w:t>
      </w:r>
      <w:proofErr w:type="spellEnd"/>
      <w:r>
        <w:t xml:space="preserve">/ </w:t>
      </w:r>
      <w:proofErr w:type="spellStart"/>
      <w:r>
        <w:t>gemüt</w:t>
      </w:r>
      <w:proofErr w:type="spellEnd"/>
      <w:r>
        <w:t xml:space="preserve"> </w:t>
      </w:r>
      <w:proofErr w:type="spellStart"/>
      <w:r>
        <w:t>vnd</w:t>
      </w:r>
      <w:proofErr w:type="spellEnd"/>
      <w:r>
        <w:t xml:space="preserve"> </w:t>
      </w:r>
      <w:proofErr w:type="spellStart"/>
      <w:r>
        <w:t>gaist</w:t>
      </w:r>
      <w:proofErr w:type="spellEnd"/>
      <w:r>
        <w:t xml:space="preserve"> Christi/ </w:t>
      </w:r>
      <w:proofErr w:type="spellStart"/>
      <w:r>
        <w:t>ain</w:t>
      </w:r>
      <w:proofErr w:type="spellEnd"/>
      <w:r>
        <w:t xml:space="preserve"> </w:t>
      </w:r>
      <w:proofErr w:type="spellStart"/>
      <w:r>
        <w:t>yeder</w:t>
      </w:r>
      <w:proofErr w:type="spellEnd"/>
      <w:r>
        <w:t xml:space="preserve"> nach seinem </w:t>
      </w:r>
      <w:proofErr w:type="spellStart"/>
      <w:r>
        <w:t>stannd</w:t>
      </w:r>
      <w:proofErr w:type="spellEnd"/>
      <w:r>
        <w:t xml:space="preserve"> </w:t>
      </w:r>
      <w:proofErr w:type="spellStart"/>
      <w:r>
        <w:t>vnnd</w:t>
      </w:r>
      <w:proofErr w:type="spellEnd"/>
      <w:r>
        <w:t xml:space="preserve"> wesen/ </w:t>
      </w:r>
      <w:proofErr w:type="spellStart"/>
      <w:r>
        <w:t>wol</w:t>
      </w:r>
      <w:proofErr w:type="spellEnd"/>
      <w:r>
        <w:t xml:space="preserve"> </w:t>
      </w:r>
      <w:proofErr w:type="spellStart"/>
      <w:r>
        <w:t>achtung</w:t>
      </w:r>
      <w:proofErr w:type="spellEnd"/>
      <w:r>
        <w:t xml:space="preserve"> haben/ </w:t>
      </w:r>
      <w:proofErr w:type="spellStart"/>
      <w:r>
        <w:t>vnd</w:t>
      </w:r>
      <w:proofErr w:type="spellEnd"/>
      <w:r>
        <w:t xml:space="preserve"> nach dem das leben Christi/ </w:t>
      </w:r>
      <w:proofErr w:type="spellStart"/>
      <w:r>
        <w:t>ain</w:t>
      </w:r>
      <w:proofErr w:type="spellEnd"/>
      <w:r>
        <w:t xml:space="preserve"> leben der </w:t>
      </w:r>
      <w:proofErr w:type="spellStart"/>
      <w:r>
        <w:t>gedult</w:t>
      </w:r>
      <w:proofErr w:type="spellEnd"/>
      <w:r>
        <w:t xml:space="preserve"> </w:t>
      </w:r>
      <w:proofErr w:type="spellStart"/>
      <w:r>
        <w:t>vnd</w:t>
      </w:r>
      <w:proofErr w:type="spellEnd"/>
      <w:r>
        <w:t xml:space="preserve"> </w:t>
      </w:r>
      <w:proofErr w:type="spellStart"/>
      <w:r>
        <w:t>dess</w:t>
      </w:r>
      <w:proofErr w:type="spellEnd"/>
      <w:r>
        <w:t xml:space="preserve"> </w:t>
      </w:r>
      <w:proofErr w:type="spellStart"/>
      <w:r>
        <w:t>Creützs</w:t>
      </w:r>
      <w:proofErr w:type="spellEnd"/>
      <w:r>
        <w:t xml:space="preserve">/ will von </w:t>
      </w:r>
      <w:proofErr w:type="spellStart"/>
      <w:r>
        <w:t>nöten</w:t>
      </w:r>
      <w:proofErr w:type="spellEnd"/>
      <w:r>
        <w:t xml:space="preserve"> sein/ das wir dergleichen mit </w:t>
      </w:r>
      <w:proofErr w:type="spellStart"/>
      <w:r>
        <w:t>jm</w:t>
      </w:r>
      <w:proofErr w:type="spellEnd"/>
      <w:r>
        <w:t xml:space="preserve"> </w:t>
      </w:r>
      <w:proofErr w:type="spellStart"/>
      <w:r>
        <w:t>leyden</w:t>
      </w:r>
      <w:proofErr w:type="spellEnd"/>
      <w:r>
        <w:t xml:space="preserve">/ auf das wir auch mit zur </w:t>
      </w:r>
      <w:proofErr w:type="spellStart"/>
      <w:r>
        <w:t>herrlichait</w:t>
      </w:r>
      <w:proofErr w:type="spellEnd"/>
      <w:r>
        <w:t xml:space="preserve"> erhaben werden/ wie </w:t>
      </w:r>
      <w:proofErr w:type="spellStart"/>
      <w:r>
        <w:t>geschriben</w:t>
      </w:r>
      <w:proofErr w:type="spellEnd"/>
      <w:r>
        <w:t xml:space="preserve"> </w:t>
      </w:r>
      <w:proofErr w:type="spellStart"/>
      <w:r>
        <w:t>steet</w:t>
      </w:r>
      <w:proofErr w:type="spellEnd"/>
      <w:r>
        <w:t xml:space="preserve">/ Rom. 8. Phil. 3. </w:t>
      </w:r>
    </w:p>
    <w:p w14:paraId="0B858066" w14:textId="77777777" w:rsidR="001247EE" w:rsidRDefault="001247EE" w:rsidP="001247EE">
      <w:pPr>
        <w:pStyle w:val="StandardWeb"/>
      </w:pPr>
      <w:r>
        <w:t xml:space="preserve">Daher gehört auch der </w:t>
      </w:r>
      <w:proofErr w:type="spellStart"/>
      <w:r>
        <w:t>spruch</w:t>
      </w:r>
      <w:proofErr w:type="spellEnd"/>
      <w:r>
        <w:t xml:space="preserve"> Petri/ da er sagt/ Das ist aber </w:t>
      </w:r>
      <w:proofErr w:type="spellStart"/>
      <w:r>
        <w:t>gnad</w:t>
      </w:r>
      <w:proofErr w:type="spellEnd"/>
      <w:r>
        <w:t xml:space="preserve"> bey </w:t>
      </w:r>
      <w:proofErr w:type="spellStart"/>
      <w:r>
        <w:t>Got</w:t>
      </w:r>
      <w:proofErr w:type="spellEnd"/>
      <w:r>
        <w:t xml:space="preserve">/ wenn </w:t>
      </w:r>
      <w:proofErr w:type="spellStart"/>
      <w:r>
        <w:t>jr</w:t>
      </w:r>
      <w:proofErr w:type="spellEnd"/>
      <w:r>
        <w:t xml:space="preserve"> </w:t>
      </w:r>
      <w:proofErr w:type="spellStart"/>
      <w:r>
        <w:t>vmb</w:t>
      </w:r>
      <w:proofErr w:type="spellEnd"/>
      <w:r>
        <w:t xml:space="preserve"> </w:t>
      </w:r>
      <w:proofErr w:type="spellStart"/>
      <w:r>
        <w:t>wolthat</w:t>
      </w:r>
      <w:proofErr w:type="spellEnd"/>
      <w:r>
        <w:t xml:space="preserve"> willen (wie Christus </w:t>
      </w:r>
      <w:proofErr w:type="spellStart"/>
      <w:r>
        <w:t>gethon</w:t>
      </w:r>
      <w:proofErr w:type="spellEnd"/>
      <w:r>
        <w:t xml:space="preserve">) </w:t>
      </w:r>
      <w:proofErr w:type="spellStart"/>
      <w:r>
        <w:t>leydet</w:t>
      </w:r>
      <w:proofErr w:type="spellEnd"/>
      <w:r>
        <w:t xml:space="preserve"> </w:t>
      </w:r>
      <w:proofErr w:type="spellStart"/>
      <w:r>
        <w:t>vnnd</w:t>
      </w:r>
      <w:proofErr w:type="spellEnd"/>
      <w:r>
        <w:t xml:space="preserve"> erduldet/ dann darzu </w:t>
      </w:r>
      <w:proofErr w:type="spellStart"/>
      <w:r>
        <w:t>seyt</w:t>
      </w:r>
      <w:proofErr w:type="spellEnd"/>
      <w:r>
        <w:t xml:space="preserve"> </w:t>
      </w:r>
      <w:proofErr w:type="spellStart"/>
      <w:r>
        <w:t>jr</w:t>
      </w:r>
      <w:proofErr w:type="spellEnd"/>
      <w:r>
        <w:t xml:space="preserve"> </w:t>
      </w:r>
      <w:proofErr w:type="spellStart"/>
      <w:r>
        <w:t>beruffen</w:t>
      </w:r>
      <w:proofErr w:type="spellEnd"/>
      <w:r>
        <w:t xml:space="preserve">/ </w:t>
      </w:r>
      <w:proofErr w:type="spellStart"/>
      <w:r>
        <w:t>Seytemal</w:t>
      </w:r>
      <w:proofErr w:type="spellEnd"/>
      <w:r>
        <w:t xml:space="preserve"> auch Christus gelitten hat für </w:t>
      </w:r>
      <w:proofErr w:type="spellStart"/>
      <w:r>
        <w:t>vns</w:t>
      </w:r>
      <w:proofErr w:type="spellEnd"/>
      <w:r>
        <w:t xml:space="preserve">/ </w:t>
      </w:r>
      <w:proofErr w:type="spellStart"/>
      <w:r>
        <w:t>vnd</w:t>
      </w:r>
      <w:proofErr w:type="spellEnd"/>
      <w:r>
        <w:t xml:space="preserve"> hat </w:t>
      </w:r>
      <w:proofErr w:type="spellStart"/>
      <w:r>
        <w:t>vns</w:t>
      </w:r>
      <w:proofErr w:type="spellEnd"/>
      <w:r>
        <w:t xml:space="preserve"> </w:t>
      </w:r>
      <w:proofErr w:type="spellStart"/>
      <w:r>
        <w:t>ain</w:t>
      </w:r>
      <w:proofErr w:type="spellEnd"/>
      <w:r>
        <w:t xml:space="preserve"> </w:t>
      </w:r>
      <w:proofErr w:type="spellStart"/>
      <w:r>
        <w:t>fürbild</w:t>
      </w:r>
      <w:proofErr w:type="spellEnd"/>
      <w:r>
        <w:t xml:space="preserve"> oder </w:t>
      </w:r>
      <w:proofErr w:type="spellStart"/>
      <w:r>
        <w:t>exempel</w:t>
      </w:r>
      <w:proofErr w:type="spellEnd"/>
      <w:r>
        <w:t xml:space="preserve"> gelassen/ das </w:t>
      </w:r>
      <w:proofErr w:type="spellStart"/>
      <w:r>
        <w:t>jr</w:t>
      </w:r>
      <w:proofErr w:type="spellEnd"/>
      <w:r>
        <w:t xml:space="preserve"> sollet nachfolgen seinen </w:t>
      </w:r>
      <w:proofErr w:type="spellStart"/>
      <w:r>
        <w:t>fußstapffen</w:t>
      </w:r>
      <w:proofErr w:type="spellEnd"/>
      <w:r>
        <w:t xml:space="preserve"> rc/ </w:t>
      </w:r>
      <w:proofErr w:type="spellStart"/>
      <w:r>
        <w:t>vnd</w:t>
      </w:r>
      <w:proofErr w:type="spellEnd"/>
      <w:r>
        <w:t xml:space="preserve"> 1 Johann. 2. Wer da sagt/ das er in Christo bleibe/ der soll auch </w:t>
      </w:r>
      <w:proofErr w:type="spellStart"/>
      <w:r>
        <w:t>wanndeln</w:t>
      </w:r>
      <w:proofErr w:type="spellEnd"/>
      <w:r>
        <w:t xml:space="preserve"> gleich wie er gewandelt hat/ </w:t>
      </w:r>
      <w:proofErr w:type="spellStart"/>
      <w:r>
        <w:t>Solchs</w:t>
      </w:r>
      <w:proofErr w:type="spellEnd"/>
      <w:r>
        <w:t xml:space="preserve"> </w:t>
      </w:r>
      <w:proofErr w:type="spellStart"/>
      <w:r>
        <w:t>mainet</w:t>
      </w:r>
      <w:proofErr w:type="spellEnd"/>
      <w:r>
        <w:t xml:space="preserve"> der Herr/ da er den </w:t>
      </w:r>
      <w:proofErr w:type="spellStart"/>
      <w:r>
        <w:t>menschen</w:t>
      </w:r>
      <w:proofErr w:type="spellEnd"/>
      <w:r>
        <w:t xml:space="preserve"> in </w:t>
      </w:r>
      <w:proofErr w:type="spellStart"/>
      <w:r>
        <w:t>verleügnung</w:t>
      </w:r>
      <w:proofErr w:type="spellEnd"/>
      <w:r>
        <w:t xml:space="preserve"> sein </w:t>
      </w:r>
      <w:proofErr w:type="spellStart"/>
      <w:r>
        <w:t>selbs</w:t>
      </w:r>
      <w:proofErr w:type="spellEnd"/>
      <w:r>
        <w:t xml:space="preserve">/ in </w:t>
      </w:r>
      <w:proofErr w:type="spellStart"/>
      <w:r>
        <w:t>auffnemung</w:t>
      </w:r>
      <w:proofErr w:type="spellEnd"/>
      <w:r>
        <w:t xml:space="preserve"> des </w:t>
      </w:r>
      <w:proofErr w:type="spellStart"/>
      <w:r>
        <w:t>Creützs</w:t>
      </w:r>
      <w:proofErr w:type="spellEnd"/>
      <w:r>
        <w:t xml:space="preserve">/ ja in </w:t>
      </w:r>
      <w:proofErr w:type="spellStart"/>
      <w:r>
        <w:t>verachtung</w:t>
      </w:r>
      <w:proofErr w:type="spellEnd"/>
      <w:r>
        <w:t xml:space="preserve"> seines </w:t>
      </w:r>
      <w:proofErr w:type="spellStart"/>
      <w:r>
        <w:t>aigen</w:t>
      </w:r>
      <w:proofErr w:type="spellEnd"/>
      <w:r>
        <w:t xml:space="preserve"> </w:t>
      </w:r>
      <w:proofErr w:type="spellStart"/>
      <w:r>
        <w:t>lebens</w:t>
      </w:r>
      <w:proofErr w:type="spellEnd"/>
      <w:r>
        <w:t xml:space="preserve">/ </w:t>
      </w:r>
      <w:proofErr w:type="spellStart"/>
      <w:r>
        <w:t>vnd</w:t>
      </w:r>
      <w:proofErr w:type="spellEnd"/>
      <w:r>
        <w:t xml:space="preserve"> absagen allem das er hat/ </w:t>
      </w:r>
      <w:proofErr w:type="spellStart"/>
      <w:r>
        <w:t>jme</w:t>
      </w:r>
      <w:proofErr w:type="spellEnd"/>
      <w:r>
        <w:t xml:space="preserve"> </w:t>
      </w:r>
      <w:proofErr w:type="spellStart"/>
      <w:r>
        <w:t>haißt</w:t>
      </w:r>
      <w:proofErr w:type="spellEnd"/>
      <w:r>
        <w:t xml:space="preserve"> nachfolgen/ dann wer sein leben lieb hat/ der </w:t>
      </w:r>
      <w:proofErr w:type="spellStart"/>
      <w:r>
        <w:t>wirdts</w:t>
      </w:r>
      <w:proofErr w:type="spellEnd"/>
      <w:r>
        <w:t xml:space="preserve"> verlieren/ </w:t>
      </w:r>
      <w:proofErr w:type="spellStart"/>
      <w:r>
        <w:t>vnd</w:t>
      </w:r>
      <w:proofErr w:type="spellEnd"/>
      <w:r>
        <w:t xml:space="preserve"> wer sein leben </w:t>
      </w:r>
      <w:proofErr w:type="spellStart"/>
      <w:r>
        <w:t>auff</w:t>
      </w:r>
      <w:proofErr w:type="spellEnd"/>
      <w:r>
        <w:t xml:space="preserve"> </w:t>
      </w:r>
      <w:proofErr w:type="spellStart"/>
      <w:r>
        <w:t>diser</w:t>
      </w:r>
      <w:proofErr w:type="spellEnd"/>
      <w:r>
        <w:t xml:space="preserve"> </w:t>
      </w:r>
      <w:proofErr w:type="spellStart"/>
      <w:r>
        <w:t>welt</w:t>
      </w:r>
      <w:proofErr w:type="spellEnd"/>
      <w:r>
        <w:t xml:space="preserve"> hasset/ der </w:t>
      </w:r>
      <w:proofErr w:type="spellStart"/>
      <w:r>
        <w:t>wirdts</w:t>
      </w:r>
      <w:proofErr w:type="spellEnd"/>
      <w:r>
        <w:t xml:space="preserve"> </w:t>
      </w:r>
      <w:proofErr w:type="spellStart"/>
      <w:r>
        <w:t>erhallten</w:t>
      </w:r>
      <w:proofErr w:type="spellEnd"/>
      <w:r>
        <w:t xml:space="preserve"> zum ewigen leben/ Wer mir dienen will/ der folge mir nach/ spricht der Herr/ Johann. 12. </w:t>
      </w:r>
      <w:proofErr w:type="spellStart"/>
      <w:r>
        <w:t>Darumb</w:t>
      </w:r>
      <w:proofErr w:type="spellEnd"/>
      <w:r>
        <w:t xml:space="preserve"> sollen wir die </w:t>
      </w:r>
      <w:proofErr w:type="spellStart"/>
      <w:r>
        <w:t>faren</w:t>
      </w:r>
      <w:proofErr w:type="spellEnd"/>
      <w:r>
        <w:t xml:space="preserve"> lassen/ die Christum </w:t>
      </w:r>
      <w:proofErr w:type="spellStart"/>
      <w:r>
        <w:t>nit</w:t>
      </w:r>
      <w:proofErr w:type="spellEnd"/>
      <w:r>
        <w:t xml:space="preserve"> wöllen zum </w:t>
      </w:r>
      <w:proofErr w:type="spellStart"/>
      <w:r>
        <w:t>exempel</w:t>
      </w:r>
      <w:proofErr w:type="spellEnd"/>
      <w:r>
        <w:t xml:space="preserve"> des Christlichen </w:t>
      </w:r>
      <w:proofErr w:type="spellStart"/>
      <w:r>
        <w:t>lebens</w:t>
      </w:r>
      <w:proofErr w:type="spellEnd"/>
      <w:r>
        <w:t xml:space="preserve">/ </w:t>
      </w:r>
      <w:proofErr w:type="spellStart"/>
      <w:r>
        <w:t>vnd</w:t>
      </w:r>
      <w:proofErr w:type="spellEnd"/>
      <w:r>
        <w:t xml:space="preserve"> alles </w:t>
      </w:r>
      <w:proofErr w:type="spellStart"/>
      <w:r>
        <w:t>Gotseligen</w:t>
      </w:r>
      <w:proofErr w:type="spellEnd"/>
      <w:r>
        <w:t xml:space="preserve"> </w:t>
      </w:r>
      <w:proofErr w:type="spellStart"/>
      <w:r>
        <w:t>wandels</w:t>
      </w:r>
      <w:proofErr w:type="spellEnd"/>
      <w:r>
        <w:t xml:space="preserve"> haben/ wir sollen aber </w:t>
      </w:r>
      <w:proofErr w:type="spellStart"/>
      <w:r>
        <w:t>vil</w:t>
      </w:r>
      <w:proofErr w:type="spellEnd"/>
      <w:r>
        <w:t xml:space="preserve"> </w:t>
      </w:r>
      <w:proofErr w:type="spellStart"/>
      <w:r>
        <w:t>billicer</w:t>
      </w:r>
      <w:proofErr w:type="spellEnd"/>
      <w:r>
        <w:t xml:space="preserve"> den Aposteln Christi </w:t>
      </w:r>
      <w:proofErr w:type="spellStart"/>
      <w:r>
        <w:t>vnd</w:t>
      </w:r>
      <w:proofErr w:type="spellEnd"/>
      <w:r>
        <w:t xml:space="preserve"> </w:t>
      </w:r>
      <w:proofErr w:type="spellStart"/>
      <w:r>
        <w:t>jrer</w:t>
      </w:r>
      <w:proofErr w:type="spellEnd"/>
      <w:r>
        <w:t xml:space="preserve"> leer gehorchen/ damit </w:t>
      </w:r>
      <w:proofErr w:type="spellStart"/>
      <w:r>
        <w:t>sy</w:t>
      </w:r>
      <w:proofErr w:type="spellEnd"/>
      <w:r>
        <w:t xml:space="preserve"> wöllen/ </w:t>
      </w:r>
      <w:proofErr w:type="spellStart"/>
      <w:r>
        <w:t>ddas</w:t>
      </w:r>
      <w:proofErr w:type="spellEnd"/>
      <w:r>
        <w:t xml:space="preserve"> die </w:t>
      </w:r>
      <w:proofErr w:type="spellStart"/>
      <w:r>
        <w:t>knecht</w:t>
      </w:r>
      <w:proofErr w:type="spellEnd"/>
      <w:r>
        <w:t xml:space="preserve"> </w:t>
      </w:r>
      <w:proofErr w:type="spellStart"/>
      <w:r>
        <w:t>jrem</w:t>
      </w:r>
      <w:proofErr w:type="spellEnd"/>
      <w:r>
        <w:t xml:space="preserve"> Herren/ die Schaf dem hirten/ </w:t>
      </w:r>
      <w:proofErr w:type="spellStart"/>
      <w:r>
        <w:t>vnd</w:t>
      </w:r>
      <w:proofErr w:type="spellEnd"/>
      <w:r>
        <w:t xml:space="preserve"> die Christen Christo sollen nachfolgen/ </w:t>
      </w:r>
      <w:proofErr w:type="spellStart"/>
      <w:r>
        <w:t>ain</w:t>
      </w:r>
      <w:proofErr w:type="spellEnd"/>
      <w:r>
        <w:t xml:space="preserve"> </w:t>
      </w:r>
      <w:proofErr w:type="spellStart"/>
      <w:r>
        <w:t>yegklicher</w:t>
      </w:r>
      <w:proofErr w:type="spellEnd"/>
      <w:r>
        <w:t xml:space="preserve"> sey gesinnet wie Jesus Christus/ spricht Paulus Phil. 2. Er </w:t>
      </w:r>
      <w:proofErr w:type="spellStart"/>
      <w:r>
        <w:t>ermanet</w:t>
      </w:r>
      <w:proofErr w:type="spellEnd"/>
      <w:r>
        <w:t xml:space="preserve"> auch eben als </w:t>
      </w:r>
      <w:proofErr w:type="spellStart"/>
      <w:r>
        <w:t>PEtrus</w:t>
      </w:r>
      <w:proofErr w:type="spellEnd"/>
      <w:r>
        <w:t xml:space="preserve"> </w:t>
      </w:r>
      <w:proofErr w:type="spellStart"/>
      <w:r>
        <w:t>vnd</w:t>
      </w:r>
      <w:proofErr w:type="spellEnd"/>
      <w:r>
        <w:t xml:space="preserve"> Johannes/ </w:t>
      </w:r>
      <w:proofErr w:type="spellStart"/>
      <w:r>
        <w:t>meer</w:t>
      </w:r>
      <w:proofErr w:type="spellEnd"/>
      <w:r>
        <w:t xml:space="preserve"> dann </w:t>
      </w:r>
      <w:proofErr w:type="spellStart"/>
      <w:r>
        <w:t>ain</w:t>
      </w:r>
      <w:proofErr w:type="spellEnd"/>
      <w:r>
        <w:t xml:space="preserve"> mal/ das wir Christo sollen nachfolgen/ wie er sich auch </w:t>
      </w:r>
      <w:proofErr w:type="spellStart"/>
      <w:r>
        <w:t>rümet</w:t>
      </w:r>
      <w:proofErr w:type="spellEnd"/>
      <w:r>
        <w:t xml:space="preserve">/ das er </w:t>
      </w:r>
      <w:proofErr w:type="spellStart"/>
      <w:r>
        <w:t>selbs</w:t>
      </w:r>
      <w:proofErr w:type="spellEnd"/>
      <w:r>
        <w:t xml:space="preserve">/ </w:t>
      </w:r>
      <w:proofErr w:type="spellStart"/>
      <w:r>
        <w:t>jm</w:t>
      </w:r>
      <w:proofErr w:type="spellEnd"/>
      <w:r>
        <w:t xml:space="preserve"> nachfolge. </w:t>
      </w:r>
    </w:p>
    <w:p w14:paraId="1B9B7411" w14:textId="77777777" w:rsidR="001247EE" w:rsidRDefault="001247EE" w:rsidP="001247EE">
      <w:pPr>
        <w:pStyle w:val="StandardWeb"/>
      </w:pPr>
      <w:r>
        <w:rPr>
          <w:rStyle w:val="Hervorhebung"/>
        </w:rPr>
        <w:t xml:space="preserve">Wer </w:t>
      </w:r>
      <w:proofErr w:type="spellStart"/>
      <w:r>
        <w:rPr>
          <w:rStyle w:val="Hervorhebung"/>
        </w:rPr>
        <w:t>nit</w:t>
      </w:r>
      <w:proofErr w:type="spellEnd"/>
      <w:r>
        <w:rPr>
          <w:rStyle w:val="Hervorhebung"/>
        </w:rPr>
        <w:t xml:space="preserve"> hasset sein Vatter/ Mutter/ </w:t>
      </w:r>
      <w:proofErr w:type="spellStart"/>
      <w:r>
        <w:rPr>
          <w:rStyle w:val="Hervorhebung"/>
        </w:rPr>
        <w:t>Weyb</w:t>
      </w:r>
      <w:proofErr w:type="spellEnd"/>
      <w:r>
        <w:rPr>
          <w:rStyle w:val="Hervorhebung"/>
        </w:rPr>
        <w:t xml:space="preserve">/ Kind/ Bruder/ Schwester/ auch darzu sein </w:t>
      </w:r>
      <w:proofErr w:type="spellStart"/>
      <w:r>
        <w:rPr>
          <w:rStyle w:val="Hervorhebung"/>
        </w:rPr>
        <w:t>aigen</w:t>
      </w:r>
      <w:proofErr w:type="spellEnd"/>
      <w:r>
        <w:rPr>
          <w:rStyle w:val="Hervorhebung"/>
        </w:rPr>
        <w:t xml:space="preserve"> leben (</w:t>
      </w:r>
      <w:proofErr w:type="spellStart"/>
      <w:r>
        <w:rPr>
          <w:rStyle w:val="Hervorhebung"/>
        </w:rPr>
        <w:t>vernyymb</w:t>
      </w:r>
      <w:proofErr w:type="spellEnd"/>
      <w:r>
        <w:rPr>
          <w:rStyle w:val="Hervorhebung"/>
        </w:rPr>
        <w:t xml:space="preserve"> </w:t>
      </w:r>
      <w:proofErr w:type="spellStart"/>
      <w:r>
        <w:rPr>
          <w:rStyle w:val="Hervorhebung"/>
        </w:rPr>
        <w:t>vmb</w:t>
      </w:r>
      <w:proofErr w:type="spellEnd"/>
      <w:r>
        <w:rPr>
          <w:rStyle w:val="Hervorhebung"/>
        </w:rPr>
        <w:t xml:space="preserve"> meinet willen/ spricht Christus) der </w:t>
      </w:r>
      <w:proofErr w:type="spellStart"/>
      <w:r>
        <w:rPr>
          <w:rStyle w:val="Hervorhebung"/>
        </w:rPr>
        <w:t>kan</w:t>
      </w:r>
      <w:proofErr w:type="spellEnd"/>
      <w:r>
        <w:rPr>
          <w:rStyle w:val="Hervorhebung"/>
        </w:rPr>
        <w:t xml:space="preserve"> </w:t>
      </w:r>
      <w:proofErr w:type="spellStart"/>
      <w:r>
        <w:rPr>
          <w:rStyle w:val="Hervorhebung"/>
        </w:rPr>
        <w:t>nit</w:t>
      </w:r>
      <w:proofErr w:type="spellEnd"/>
      <w:r>
        <w:rPr>
          <w:rStyle w:val="Hervorhebung"/>
        </w:rPr>
        <w:t xml:space="preserve"> mein Junger sein/ Wer nicht sein </w:t>
      </w:r>
      <w:proofErr w:type="spellStart"/>
      <w:r>
        <w:rPr>
          <w:rStyle w:val="Hervorhebung"/>
        </w:rPr>
        <w:t>Creütz</w:t>
      </w:r>
      <w:proofErr w:type="spellEnd"/>
      <w:r>
        <w:rPr>
          <w:rStyle w:val="Hervorhebung"/>
        </w:rPr>
        <w:t xml:space="preserve"> </w:t>
      </w:r>
      <w:proofErr w:type="spellStart"/>
      <w:r>
        <w:rPr>
          <w:rStyle w:val="Hervorhebung"/>
        </w:rPr>
        <w:t>tregt</w:t>
      </w:r>
      <w:proofErr w:type="spellEnd"/>
      <w:r>
        <w:rPr>
          <w:rStyle w:val="Hervorhebung"/>
        </w:rPr>
        <w:t xml:space="preserve"> </w:t>
      </w:r>
      <w:proofErr w:type="spellStart"/>
      <w:r>
        <w:rPr>
          <w:rStyle w:val="Hervorhebung"/>
        </w:rPr>
        <w:t>vnd</w:t>
      </w:r>
      <w:proofErr w:type="spellEnd"/>
      <w:r>
        <w:rPr>
          <w:rStyle w:val="Hervorhebung"/>
        </w:rPr>
        <w:t xml:space="preserve"> mir nachfolget/ der </w:t>
      </w:r>
      <w:proofErr w:type="spellStart"/>
      <w:r>
        <w:rPr>
          <w:rStyle w:val="Hervorhebung"/>
        </w:rPr>
        <w:t>kan</w:t>
      </w:r>
      <w:proofErr w:type="spellEnd"/>
      <w:r>
        <w:rPr>
          <w:rStyle w:val="Hervorhebung"/>
        </w:rPr>
        <w:t xml:space="preserve"> nicht mein Junger sein/ Wer nicht absaget allem das er hat/ der </w:t>
      </w:r>
      <w:proofErr w:type="spellStart"/>
      <w:r>
        <w:rPr>
          <w:rStyle w:val="Hervorhebung"/>
        </w:rPr>
        <w:t>kan</w:t>
      </w:r>
      <w:proofErr w:type="spellEnd"/>
      <w:r>
        <w:rPr>
          <w:rStyle w:val="Hervorhebung"/>
        </w:rPr>
        <w:t xml:space="preserve"> </w:t>
      </w:r>
      <w:proofErr w:type="spellStart"/>
      <w:r>
        <w:rPr>
          <w:rStyle w:val="Hervorhebung"/>
        </w:rPr>
        <w:t>nit</w:t>
      </w:r>
      <w:proofErr w:type="spellEnd"/>
      <w:r>
        <w:rPr>
          <w:rStyle w:val="Hervorhebung"/>
        </w:rPr>
        <w:t xml:space="preserve"> mein Junger sein/ Luc. 14.</w:t>
      </w:r>
      <w:r>
        <w:t xml:space="preserve"> </w:t>
      </w:r>
    </w:p>
    <w:p w14:paraId="35C06DB1" w14:textId="77777777" w:rsidR="001247EE" w:rsidRDefault="001247EE" w:rsidP="001247EE">
      <w:pPr>
        <w:pStyle w:val="StandardWeb"/>
      </w:pPr>
      <w:r>
        <w:t xml:space="preserve">Was leeret doch der Herr Christus anders weder an </w:t>
      </w:r>
      <w:proofErr w:type="spellStart"/>
      <w:r>
        <w:t>jnen</w:t>
      </w:r>
      <w:proofErr w:type="spellEnd"/>
      <w:r>
        <w:t xml:space="preserve"> glauben/ Gottes </w:t>
      </w:r>
      <w:proofErr w:type="spellStart"/>
      <w:r>
        <w:t>gebott</w:t>
      </w:r>
      <w:proofErr w:type="spellEnd"/>
      <w:r>
        <w:t xml:space="preserve"> halten/ </w:t>
      </w:r>
      <w:proofErr w:type="spellStart"/>
      <w:r>
        <w:t>vnnd</w:t>
      </w:r>
      <w:proofErr w:type="spellEnd"/>
      <w:r>
        <w:t xml:space="preserve"> damit </w:t>
      </w:r>
      <w:proofErr w:type="spellStart"/>
      <w:r>
        <w:t>jm</w:t>
      </w:r>
      <w:proofErr w:type="spellEnd"/>
      <w:r>
        <w:t xml:space="preserve"> </w:t>
      </w:r>
      <w:proofErr w:type="spellStart"/>
      <w:r>
        <w:t>bestenndig</w:t>
      </w:r>
      <w:proofErr w:type="spellEnd"/>
      <w:r>
        <w:t xml:space="preserve"> nachfolgen/ das wir nemlich durch den glauben/ </w:t>
      </w:r>
      <w:proofErr w:type="spellStart"/>
      <w:r>
        <w:t>vnd</w:t>
      </w:r>
      <w:proofErr w:type="spellEnd"/>
      <w:r>
        <w:t xml:space="preserve"> durch sein </w:t>
      </w:r>
      <w:proofErr w:type="spellStart"/>
      <w:r>
        <w:t>gnad</w:t>
      </w:r>
      <w:proofErr w:type="spellEnd"/>
      <w:r>
        <w:t xml:space="preserve"> also thun wie er gethan hat/ sonderlich Math. 5. </w:t>
      </w:r>
      <w:proofErr w:type="spellStart"/>
      <w:r>
        <w:t>vnnd</w:t>
      </w:r>
      <w:proofErr w:type="spellEnd"/>
      <w:r>
        <w:t xml:space="preserve"> da er </w:t>
      </w:r>
      <w:proofErr w:type="spellStart"/>
      <w:r>
        <w:t>entlich</w:t>
      </w:r>
      <w:proofErr w:type="spellEnd"/>
      <w:r>
        <w:t xml:space="preserve"> spricht/ liebet </w:t>
      </w:r>
      <w:proofErr w:type="spellStart"/>
      <w:r>
        <w:t>ewre</w:t>
      </w:r>
      <w:proofErr w:type="spellEnd"/>
      <w:r>
        <w:t xml:space="preserve"> feind/ segnet die </w:t>
      </w:r>
      <w:proofErr w:type="spellStart"/>
      <w:r>
        <w:t>eüch</w:t>
      </w:r>
      <w:proofErr w:type="spellEnd"/>
      <w:r>
        <w:t xml:space="preserve"> fluchen/ </w:t>
      </w:r>
      <w:proofErr w:type="spellStart"/>
      <w:r>
        <w:t>thuet</w:t>
      </w:r>
      <w:proofErr w:type="spellEnd"/>
      <w:r>
        <w:t xml:space="preserve"> </w:t>
      </w:r>
      <w:proofErr w:type="spellStart"/>
      <w:r>
        <w:t>wol</w:t>
      </w:r>
      <w:proofErr w:type="spellEnd"/>
      <w:r>
        <w:t xml:space="preserve">/ denen die </w:t>
      </w:r>
      <w:proofErr w:type="spellStart"/>
      <w:r>
        <w:t>üech</w:t>
      </w:r>
      <w:proofErr w:type="spellEnd"/>
      <w:r>
        <w:t xml:space="preserve"> hassen/ bittet für die/ so </w:t>
      </w:r>
      <w:proofErr w:type="spellStart"/>
      <w:r>
        <w:t>eüch</w:t>
      </w:r>
      <w:proofErr w:type="spellEnd"/>
      <w:r>
        <w:t xml:space="preserve"> </w:t>
      </w:r>
      <w:proofErr w:type="spellStart"/>
      <w:r>
        <w:t>belaidigen</w:t>
      </w:r>
      <w:proofErr w:type="spellEnd"/>
      <w:r>
        <w:t xml:space="preserve"> </w:t>
      </w:r>
      <w:proofErr w:type="spellStart"/>
      <w:r>
        <w:t>vnd</w:t>
      </w:r>
      <w:proofErr w:type="spellEnd"/>
      <w:r>
        <w:t xml:space="preserve"> verfolgen/ </w:t>
      </w:r>
      <w:proofErr w:type="spellStart"/>
      <w:r>
        <w:t>auff</w:t>
      </w:r>
      <w:proofErr w:type="spellEnd"/>
      <w:r>
        <w:t xml:space="preserve"> das </w:t>
      </w:r>
      <w:proofErr w:type="spellStart"/>
      <w:r>
        <w:t>jr</w:t>
      </w:r>
      <w:proofErr w:type="spellEnd"/>
      <w:r>
        <w:t xml:space="preserve"> </w:t>
      </w:r>
      <w:proofErr w:type="spellStart"/>
      <w:r>
        <w:t>kinder</w:t>
      </w:r>
      <w:proofErr w:type="spellEnd"/>
      <w:r>
        <w:t xml:space="preserve"> </w:t>
      </w:r>
      <w:proofErr w:type="spellStart"/>
      <w:r>
        <w:t>seyet</w:t>
      </w:r>
      <w:proofErr w:type="spellEnd"/>
      <w:r>
        <w:t xml:space="preserve"> </w:t>
      </w:r>
      <w:proofErr w:type="spellStart"/>
      <w:r>
        <w:t>ewres</w:t>
      </w:r>
      <w:proofErr w:type="spellEnd"/>
      <w:r>
        <w:t xml:space="preserve"> Vatters im </w:t>
      </w:r>
      <w:proofErr w:type="spellStart"/>
      <w:r>
        <w:t>hymel</w:t>
      </w:r>
      <w:proofErr w:type="spellEnd"/>
      <w:r>
        <w:t xml:space="preserve">/ rc/ Dann so </w:t>
      </w:r>
      <w:proofErr w:type="spellStart"/>
      <w:r>
        <w:t>jr</w:t>
      </w:r>
      <w:proofErr w:type="spellEnd"/>
      <w:r>
        <w:t xml:space="preserve"> liebet </w:t>
      </w:r>
      <w:proofErr w:type="spellStart"/>
      <w:r>
        <w:t>allain</w:t>
      </w:r>
      <w:proofErr w:type="spellEnd"/>
      <w:r>
        <w:t xml:space="preserve"> die/ die </w:t>
      </w:r>
      <w:proofErr w:type="spellStart"/>
      <w:r>
        <w:t>eüch</w:t>
      </w:r>
      <w:proofErr w:type="spellEnd"/>
      <w:r>
        <w:t xml:space="preserve"> lieben/ was werdet </w:t>
      </w:r>
      <w:proofErr w:type="spellStart"/>
      <w:r>
        <w:t>jr</w:t>
      </w:r>
      <w:proofErr w:type="spellEnd"/>
      <w:r>
        <w:t xml:space="preserve"> für </w:t>
      </w:r>
      <w:proofErr w:type="spellStart"/>
      <w:r>
        <w:t>lon</w:t>
      </w:r>
      <w:proofErr w:type="spellEnd"/>
      <w:r>
        <w:t xml:space="preserve"> haben? thun nicht </w:t>
      </w:r>
      <w:proofErr w:type="spellStart"/>
      <w:r>
        <w:t>dasselb</w:t>
      </w:r>
      <w:proofErr w:type="spellEnd"/>
      <w:r>
        <w:t xml:space="preserve"> auch die Zollner/ </w:t>
      </w:r>
      <w:proofErr w:type="spellStart"/>
      <w:r>
        <w:t>vnd</w:t>
      </w:r>
      <w:proofErr w:type="spellEnd"/>
      <w:r>
        <w:t xml:space="preserve"> so </w:t>
      </w:r>
      <w:proofErr w:type="spellStart"/>
      <w:r>
        <w:t>jr</w:t>
      </w:r>
      <w:proofErr w:type="spellEnd"/>
      <w:r>
        <w:t xml:space="preserve"> </w:t>
      </w:r>
      <w:proofErr w:type="spellStart"/>
      <w:r>
        <w:t>eüch</w:t>
      </w:r>
      <w:proofErr w:type="spellEnd"/>
      <w:r>
        <w:t xml:space="preserve"> nur zu </w:t>
      </w:r>
      <w:proofErr w:type="spellStart"/>
      <w:r>
        <w:t>ewren</w:t>
      </w:r>
      <w:proofErr w:type="spellEnd"/>
      <w:r>
        <w:t xml:space="preserve"> </w:t>
      </w:r>
      <w:proofErr w:type="spellStart"/>
      <w:r>
        <w:t>brüdern</w:t>
      </w:r>
      <w:proofErr w:type="spellEnd"/>
      <w:r>
        <w:t xml:space="preserve"> </w:t>
      </w:r>
      <w:proofErr w:type="spellStart"/>
      <w:r>
        <w:t>freüntlich</w:t>
      </w:r>
      <w:proofErr w:type="spellEnd"/>
      <w:r>
        <w:t xml:space="preserve"> thut/ was thut </w:t>
      </w:r>
      <w:proofErr w:type="spellStart"/>
      <w:r>
        <w:t>jr</w:t>
      </w:r>
      <w:proofErr w:type="spellEnd"/>
      <w:r>
        <w:t xml:space="preserve"> </w:t>
      </w:r>
      <w:proofErr w:type="spellStart"/>
      <w:r>
        <w:t>sonderlichs</w:t>
      </w:r>
      <w:proofErr w:type="spellEnd"/>
      <w:r>
        <w:t xml:space="preserve">? thun </w:t>
      </w:r>
      <w:proofErr w:type="spellStart"/>
      <w:r>
        <w:t>nit</w:t>
      </w:r>
      <w:proofErr w:type="spellEnd"/>
      <w:r>
        <w:t xml:space="preserve"> die Zollner (das </w:t>
      </w:r>
      <w:proofErr w:type="spellStart"/>
      <w:r>
        <w:t>seind</w:t>
      </w:r>
      <w:proofErr w:type="spellEnd"/>
      <w:r>
        <w:t xml:space="preserve"> die offenbaren </w:t>
      </w:r>
      <w:proofErr w:type="spellStart"/>
      <w:r>
        <w:t>sünder</w:t>
      </w:r>
      <w:proofErr w:type="spellEnd"/>
      <w:r>
        <w:t xml:space="preserve">) auch also/ </w:t>
      </w:r>
      <w:proofErr w:type="spellStart"/>
      <w:r>
        <w:t>Darumb</w:t>
      </w:r>
      <w:proofErr w:type="spellEnd"/>
      <w:r>
        <w:t xml:space="preserve"> </w:t>
      </w:r>
      <w:proofErr w:type="spellStart"/>
      <w:r>
        <w:t>solt</w:t>
      </w:r>
      <w:proofErr w:type="spellEnd"/>
      <w:r>
        <w:t xml:space="preserve"> </w:t>
      </w:r>
      <w:proofErr w:type="spellStart"/>
      <w:r>
        <w:t>jr</w:t>
      </w:r>
      <w:proofErr w:type="spellEnd"/>
      <w:r>
        <w:t xml:space="preserve"> </w:t>
      </w:r>
      <w:proofErr w:type="spellStart"/>
      <w:r>
        <w:t>volkommen</w:t>
      </w:r>
      <w:proofErr w:type="spellEnd"/>
      <w:r>
        <w:t xml:space="preserve"> sein/ gleich wie </w:t>
      </w:r>
      <w:proofErr w:type="spellStart"/>
      <w:r>
        <w:t>ewer</w:t>
      </w:r>
      <w:proofErr w:type="spellEnd"/>
      <w:r>
        <w:t xml:space="preserve"> Vatter im </w:t>
      </w:r>
      <w:proofErr w:type="spellStart"/>
      <w:r>
        <w:t>hymel</w:t>
      </w:r>
      <w:proofErr w:type="spellEnd"/>
      <w:r>
        <w:t xml:space="preserve">/ </w:t>
      </w:r>
      <w:proofErr w:type="spellStart"/>
      <w:r>
        <w:t>volkommen</w:t>
      </w:r>
      <w:proofErr w:type="spellEnd"/>
      <w:r>
        <w:t xml:space="preserve"> ist/ spricht der Herr. </w:t>
      </w:r>
    </w:p>
    <w:p w14:paraId="323CFE03" w14:textId="77777777" w:rsidR="001247EE" w:rsidRDefault="001247EE" w:rsidP="001247EE">
      <w:pPr>
        <w:pStyle w:val="StandardWeb"/>
      </w:pPr>
      <w:proofErr w:type="spellStart"/>
      <w:r>
        <w:t>Sihe</w:t>
      </w:r>
      <w:proofErr w:type="spellEnd"/>
      <w:r>
        <w:t xml:space="preserve"> da </w:t>
      </w:r>
      <w:proofErr w:type="spellStart"/>
      <w:r>
        <w:t>wirdt</w:t>
      </w:r>
      <w:proofErr w:type="spellEnd"/>
      <w:r>
        <w:t xml:space="preserve"> </w:t>
      </w:r>
      <w:proofErr w:type="spellStart"/>
      <w:r>
        <w:t>vns</w:t>
      </w:r>
      <w:proofErr w:type="spellEnd"/>
      <w:r>
        <w:t xml:space="preserve"> auch </w:t>
      </w:r>
      <w:proofErr w:type="spellStart"/>
      <w:r>
        <w:t>vber</w:t>
      </w:r>
      <w:proofErr w:type="spellEnd"/>
      <w:r>
        <w:t xml:space="preserve"> </w:t>
      </w:r>
      <w:proofErr w:type="spellStart"/>
      <w:r>
        <w:t>daas</w:t>
      </w:r>
      <w:proofErr w:type="spellEnd"/>
      <w:r>
        <w:t xml:space="preserve"> von Christo/ die </w:t>
      </w:r>
      <w:proofErr w:type="spellStart"/>
      <w:r>
        <w:t>volkommenhait</w:t>
      </w:r>
      <w:proofErr w:type="spellEnd"/>
      <w:r>
        <w:t xml:space="preserve"> des </w:t>
      </w:r>
      <w:proofErr w:type="spellStart"/>
      <w:r>
        <w:t>hymlischen</w:t>
      </w:r>
      <w:proofErr w:type="spellEnd"/>
      <w:r>
        <w:t xml:space="preserve"> Vatters zum </w:t>
      </w:r>
      <w:proofErr w:type="spellStart"/>
      <w:r>
        <w:t>Fürbild</w:t>
      </w:r>
      <w:proofErr w:type="spellEnd"/>
      <w:r>
        <w:t xml:space="preserve"> </w:t>
      </w:r>
      <w:proofErr w:type="spellStart"/>
      <w:r>
        <w:t>fürgestellet</w:t>
      </w:r>
      <w:proofErr w:type="spellEnd"/>
      <w:r>
        <w:t xml:space="preserve">/ das wir </w:t>
      </w:r>
      <w:proofErr w:type="spellStart"/>
      <w:r>
        <w:t>vns</w:t>
      </w:r>
      <w:proofErr w:type="spellEnd"/>
      <w:r>
        <w:t xml:space="preserve"> in allen wegen darnach richten </w:t>
      </w:r>
      <w:proofErr w:type="spellStart"/>
      <w:r>
        <w:t>vnnd</w:t>
      </w:r>
      <w:proofErr w:type="spellEnd"/>
      <w:r>
        <w:t xml:space="preserve"> </w:t>
      </w:r>
      <w:proofErr w:type="spellStart"/>
      <w:r>
        <w:t>haylig</w:t>
      </w:r>
      <w:proofErr w:type="spellEnd"/>
      <w:r>
        <w:t xml:space="preserve"> sein sollen, wie er </w:t>
      </w:r>
      <w:proofErr w:type="spellStart"/>
      <w:r>
        <w:t>haylig</w:t>
      </w:r>
      <w:proofErr w:type="spellEnd"/>
      <w:r>
        <w:t xml:space="preserve"> ist/ das wir </w:t>
      </w:r>
      <w:proofErr w:type="spellStart"/>
      <w:r>
        <w:t>vns</w:t>
      </w:r>
      <w:proofErr w:type="spellEnd"/>
      <w:r>
        <w:t xml:space="preserve"> </w:t>
      </w:r>
      <w:proofErr w:type="spellStart"/>
      <w:r>
        <w:t>rainigen</w:t>
      </w:r>
      <w:proofErr w:type="spellEnd"/>
      <w:r>
        <w:t xml:space="preserve"> sollen/ wie er rain ist/ als </w:t>
      </w:r>
      <w:proofErr w:type="spellStart"/>
      <w:r>
        <w:t>anderswa</w:t>
      </w:r>
      <w:proofErr w:type="spellEnd"/>
      <w:r>
        <w:t xml:space="preserve"> </w:t>
      </w:r>
      <w:proofErr w:type="spellStart"/>
      <w:r>
        <w:t>geschriben</w:t>
      </w:r>
      <w:proofErr w:type="spellEnd"/>
      <w:r>
        <w:t xml:space="preserve"> </w:t>
      </w:r>
      <w:proofErr w:type="spellStart"/>
      <w:r>
        <w:t>steet</w:t>
      </w:r>
      <w:proofErr w:type="spellEnd"/>
      <w:r>
        <w:t xml:space="preserve">/ dann die </w:t>
      </w:r>
      <w:proofErr w:type="spellStart"/>
      <w:r>
        <w:t>kinder</w:t>
      </w:r>
      <w:proofErr w:type="spellEnd"/>
      <w:r>
        <w:t xml:space="preserve"> sollen </w:t>
      </w:r>
      <w:proofErr w:type="spellStart"/>
      <w:r>
        <w:t>ye</w:t>
      </w:r>
      <w:proofErr w:type="spellEnd"/>
      <w:r>
        <w:t xml:space="preserve"> dem Vatter </w:t>
      </w:r>
      <w:proofErr w:type="spellStart"/>
      <w:r>
        <w:t>billich</w:t>
      </w:r>
      <w:proofErr w:type="spellEnd"/>
      <w:r>
        <w:t xml:space="preserve"> nach schlachten/ </w:t>
      </w:r>
      <w:proofErr w:type="spellStart"/>
      <w:r>
        <w:t>vnnd</w:t>
      </w:r>
      <w:proofErr w:type="spellEnd"/>
      <w:r>
        <w:t xml:space="preserve"> das </w:t>
      </w:r>
      <w:proofErr w:type="spellStart"/>
      <w:r>
        <w:t>haußgesind</w:t>
      </w:r>
      <w:proofErr w:type="spellEnd"/>
      <w:r>
        <w:t xml:space="preserve"> muß sich </w:t>
      </w:r>
      <w:r>
        <w:lastRenderedPageBreak/>
        <w:t xml:space="preserve">ja dem </w:t>
      </w:r>
      <w:proofErr w:type="spellStart"/>
      <w:r>
        <w:t>haußherren</w:t>
      </w:r>
      <w:proofErr w:type="spellEnd"/>
      <w:r>
        <w:t xml:space="preserve"> vergleichen/ </w:t>
      </w:r>
      <w:proofErr w:type="spellStart"/>
      <w:r>
        <w:t>vnnd</w:t>
      </w:r>
      <w:proofErr w:type="spellEnd"/>
      <w:r>
        <w:t xml:space="preserve"> in seinem gehorsam wandeln/ soll anders lieb </w:t>
      </w:r>
      <w:proofErr w:type="spellStart"/>
      <w:r>
        <w:t>vnd</w:t>
      </w:r>
      <w:proofErr w:type="spellEnd"/>
      <w:r>
        <w:t xml:space="preserve"> </w:t>
      </w:r>
      <w:proofErr w:type="spellStart"/>
      <w:r>
        <w:t>ainigkait</w:t>
      </w:r>
      <w:proofErr w:type="spellEnd"/>
      <w:r>
        <w:t xml:space="preserve"> </w:t>
      </w:r>
      <w:proofErr w:type="spellStart"/>
      <w:r>
        <w:t>dess</w:t>
      </w:r>
      <w:proofErr w:type="spellEnd"/>
      <w:r>
        <w:t xml:space="preserve"> </w:t>
      </w:r>
      <w:proofErr w:type="spellStart"/>
      <w:r>
        <w:t>hauß</w:t>
      </w:r>
      <w:proofErr w:type="spellEnd"/>
      <w:r>
        <w:t xml:space="preserve"> erhalten werden. </w:t>
      </w:r>
    </w:p>
    <w:p w14:paraId="68E98357" w14:textId="77777777" w:rsidR="001247EE" w:rsidRDefault="001247EE" w:rsidP="001247EE">
      <w:pPr>
        <w:pStyle w:val="StandardWeb"/>
      </w:pPr>
      <w:r>
        <w:t xml:space="preserve">Das ist aber war/ das Christus </w:t>
      </w:r>
      <w:proofErr w:type="spellStart"/>
      <w:r>
        <w:t>nit</w:t>
      </w:r>
      <w:proofErr w:type="spellEnd"/>
      <w:r>
        <w:t xml:space="preserve"> </w:t>
      </w:r>
      <w:proofErr w:type="spellStart"/>
      <w:r>
        <w:t>allain</w:t>
      </w:r>
      <w:proofErr w:type="spellEnd"/>
      <w:r>
        <w:t xml:space="preserve"> </w:t>
      </w:r>
      <w:proofErr w:type="spellStart"/>
      <w:r>
        <w:t>ain</w:t>
      </w:r>
      <w:proofErr w:type="spellEnd"/>
      <w:r>
        <w:t xml:space="preserve"> </w:t>
      </w:r>
      <w:proofErr w:type="spellStart"/>
      <w:r>
        <w:t>exempel</w:t>
      </w:r>
      <w:proofErr w:type="spellEnd"/>
      <w:r>
        <w:t xml:space="preserve"> des </w:t>
      </w:r>
      <w:proofErr w:type="spellStart"/>
      <w:r>
        <w:t>Gotseligen</w:t>
      </w:r>
      <w:proofErr w:type="spellEnd"/>
      <w:r>
        <w:t xml:space="preserve"> </w:t>
      </w:r>
      <w:proofErr w:type="spellStart"/>
      <w:r>
        <w:t>lebens</w:t>
      </w:r>
      <w:proofErr w:type="spellEnd"/>
      <w:r>
        <w:t xml:space="preserve"> </w:t>
      </w:r>
      <w:proofErr w:type="spellStart"/>
      <w:r>
        <w:t>vnd</w:t>
      </w:r>
      <w:proofErr w:type="spellEnd"/>
      <w:r>
        <w:t xml:space="preserve"> </w:t>
      </w:r>
      <w:proofErr w:type="spellStart"/>
      <w:r>
        <w:t>wandels</w:t>
      </w:r>
      <w:proofErr w:type="spellEnd"/>
      <w:r>
        <w:t xml:space="preserve"> ist/ </w:t>
      </w:r>
      <w:proofErr w:type="spellStart"/>
      <w:r>
        <w:t>Sonnder</w:t>
      </w:r>
      <w:proofErr w:type="spellEnd"/>
      <w:r>
        <w:t xml:space="preserve"> er ist auch das </w:t>
      </w:r>
      <w:proofErr w:type="spellStart"/>
      <w:r>
        <w:t>gehaimnuß</w:t>
      </w:r>
      <w:proofErr w:type="spellEnd"/>
      <w:r>
        <w:t xml:space="preserve"> </w:t>
      </w:r>
      <w:proofErr w:type="spellStart"/>
      <w:r>
        <w:t>vnd</w:t>
      </w:r>
      <w:proofErr w:type="spellEnd"/>
      <w:r>
        <w:t xml:space="preserve"> </w:t>
      </w:r>
      <w:proofErr w:type="spellStart"/>
      <w:r>
        <w:t>geschenck</w:t>
      </w:r>
      <w:proofErr w:type="spellEnd"/>
      <w:r>
        <w:t xml:space="preserve">/ der stamm </w:t>
      </w:r>
      <w:proofErr w:type="spellStart"/>
      <w:r>
        <w:t>vnnd</w:t>
      </w:r>
      <w:proofErr w:type="spellEnd"/>
      <w:r>
        <w:t xml:space="preserve"> </w:t>
      </w:r>
      <w:proofErr w:type="spellStart"/>
      <w:r>
        <w:t>grund</w:t>
      </w:r>
      <w:proofErr w:type="spellEnd"/>
      <w:r>
        <w:t xml:space="preserve">/ </w:t>
      </w:r>
      <w:proofErr w:type="spellStart"/>
      <w:r>
        <w:t>darinn</w:t>
      </w:r>
      <w:proofErr w:type="spellEnd"/>
      <w:r>
        <w:t xml:space="preserve"> alles gottselig leben </w:t>
      </w:r>
      <w:proofErr w:type="spellStart"/>
      <w:r>
        <w:t>steet</w:t>
      </w:r>
      <w:proofErr w:type="spellEnd"/>
      <w:r>
        <w:t xml:space="preserve">/ </w:t>
      </w:r>
      <w:proofErr w:type="spellStart"/>
      <w:r>
        <w:t>auß</w:t>
      </w:r>
      <w:proofErr w:type="spellEnd"/>
      <w:r>
        <w:t xml:space="preserve"> welches </w:t>
      </w:r>
      <w:proofErr w:type="spellStart"/>
      <w:r>
        <w:t>gaist</w:t>
      </w:r>
      <w:proofErr w:type="spellEnd"/>
      <w:r>
        <w:t xml:space="preserve"> es </w:t>
      </w:r>
      <w:proofErr w:type="spellStart"/>
      <w:r>
        <w:t>fleüsset</w:t>
      </w:r>
      <w:proofErr w:type="spellEnd"/>
      <w:r>
        <w:t xml:space="preserve">/ </w:t>
      </w:r>
      <w:proofErr w:type="spellStart"/>
      <w:r>
        <w:t>vnd</w:t>
      </w:r>
      <w:proofErr w:type="spellEnd"/>
      <w:r>
        <w:t xml:space="preserve"> durch welches </w:t>
      </w:r>
      <w:proofErr w:type="spellStart"/>
      <w:r>
        <w:t>crafft</w:t>
      </w:r>
      <w:proofErr w:type="spellEnd"/>
      <w:r>
        <w:t xml:space="preserve"> es angelegt </w:t>
      </w:r>
      <w:proofErr w:type="spellStart"/>
      <w:r>
        <w:t>vnd</w:t>
      </w:r>
      <w:proofErr w:type="spellEnd"/>
      <w:r>
        <w:t xml:space="preserve"> verbracht </w:t>
      </w:r>
      <w:proofErr w:type="spellStart"/>
      <w:r>
        <w:t>wirdt</w:t>
      </w:r>
      <w:proofErr w:type="spellEnd"/>
      <w:r>
        <w:t xml:space="preserve">/ bey den </w:t>
      </w:r>
      <w:proofErr w:type="spellStart"/>
      <w:r>
        <w:t>glidern</w:t>
      </w:r>
      <w:proofErr w:type="spellEnd"/>
      <w:r>
        <w:t xml:space="preserve"> seines </w:t>
      </w:r>
      <w:proofErr w:type="spellStart"/>
      <w:r>
        <w:t>leybs</w:t>
      </w:r>
      <w:proofErr w:type="spellEnd"/>
      <w:r>
        <w:t xml:space="preserve">/ wie er im Johanne sagt/ Ich bin der Weinstock/ </w:t>
      </w:r>
      <w:proofErr w:type="spellStart"/>
      <w:r>
        <w:t>jr</w:t>
      </w:r>
      <w:proofErr w:type="spellEnd"/>
      <w:r>
        <w:t xml:space="preserve"> </w:t>
      </w:r>
      <w:proofErr w:type="spellStart"/>
      <w:r>
        <w:t>seyt</w:t>
      </w:r>
      <w:proofErr w:type="spellEnd"/>
      <w:r>
        <w:t xml:space="preserve"> die Reben/ wer in mir bleibt/ </w:t>
      </w:r>
      <w:proofErr w:type="spellStart"/>
      <w:r>
        <w:t>vnd</w:t>
      </w:r>
      <w:proofErr w:type="spellEnd"/>
      <w:r>
        <w:t xml:space="preserve"> ich in </w:t>
      </w:r>
      <w:proofErr w:type="spellStart"/>
      <w:r>
        <w:t>jm</w:t>
      </w:r>
      <w:proofErr w:type="spellEnd"/>
      <w:r>
        <w:t xml:space="preserve">/ der bringt </w:t>
      </w:r>
      <w:proofErr w:type="spellStart"/>
      <w:r>
        <w:t>vil</w:t>
      </w:r>
      <w:proofErr w:type="spellEnd"/>
      <w:r>
        <w:t xml:space="preserve"> </w:t>
      </w:r>
      <w:proofErr w:type="spellStart"/>
      <w:r>
        <w:t>frücht</w:t>
      </w:r>
      <w:proofErr w:type="spellEnd"/>
      <w:r>
        <w:t xml:space="preserve">/ dann on mich </w:t>
      </w:r>
      <w:proofErr w:type="spellStart"/>
      <w:r>
        <w:t>kündt</w:t>
      </w:r>
      <w:proofErr w:type="spellEnd"/>
      <w:r>
        <w:t xml:space="preserve"> </w:t>
      </w:r>
      <w:proofErr w:type="spellStart"/>
      <w:r>
        <w:t>jr</w:t>
      </w:r>
      <w:proofErr w:type="spellEnd"/>
      <w:r>
        <w:t xml:space="preserve"> nichts thun/ wer </w:t>
      </w:r>
      <w:proofErr w:type="spellStart"/>
      <w:r>
        <w:t>nit</w:t>
      </w:r>
      <w:proofErr w:type="spellEnd"/>
      <w:r>
        <w:t xml:space="preserve"> </w:t>
      </w:r>
      <w:proofErr w:type="spellStart"/>
      <w:r>
        <w:t>inn</w:t>
      </w:r>
      <w:proofErr w:type="spellEnd"/>
      <w:r>
        <w:t xml:space="preserve"> mir bleibt/ der </w:t>
      </w:r>
      <w:proofErr w:type="spellStart"/>
      <w:r>
        <w:t>wirdt</w:t>
      </w:r>
      <w:proofErr w:type="spellEnd"/>
      <w:r>
        <w:t xml:space="preserve"> </w:t>
      </w:r>
      <w:proofErr w:type="spellStart"/>
      <w:r>
        <w:t>wegk</w:t>
      </w:r>
      <w:proofErr w:type="spellEnd"/>
      <w:r>
        <w:t xml:space="preserve"> </w:t>
      </w:r>
      <w:proofErr w:type="spellStart"/>
      <w:r>
        <w:t>geworffen</w:t>
      </w:r>
      <w:proofErr w:type="spellEnd"/>
      <w:r>
        <w:t xml:space="preserve"> wie </w:t>
      </w:r>
      <w:proofErr w:type="spellStart"/>
      <w:r>
        <w:t>ain</w:t>
      </w:r>
      <w:proofErr w:type="spellEnd"/>
      <w:r>
        <w:t xml:space="preserve"> </w:t>
      </w:r>
      <w:proofErr w:type="spellStart"/>
      <w:r>
        <w:t>Reb</w:t>
      </w:r>
      <w:proofErr w:type="spellEnd"/>
      <w:r>
        <w:t xml:space="preserve">/ </w:t>
      </w:r>
      <w:proofErr w:type="spellStart"/>
      <w:r>
        <w:t>vnd</w:t>
      </w:r>
      <w:proofErr w:type="spellEnd"/>
      <w:r>
        <w:t xml:space="preserve"> verdorret/ </w:t>
      </w:r>
      <w:proofErr w:type="spellStart"/>
      <w:r>
        <w:t>vnnd</w:t>
      </w:r>
      <w:proofErr w:type="spellEnd"/>
      <w:r>
        <w:t xml:space="preserve"> man </w:t>
      </w:r>
      <w:proofErr w:type="spellStart"/>
      <w:r>
        <w:t>samlet</w:t>
      </w:r>
      <w:proofErr w:type="spellEnd"/>
      <w:r>
        <w:t xml:space="preserve"> </w:t>
      </w:r>
      <w:proofErr w:type="spellStart"/>
      <w:r>
        <w:t>sy</w:t>
      </w:r>
      <w:proofErr w:type="spellEnd"/>
      <w:r>
        <w:t xml:space="preserve"> </w:t>
      </w:r>
      <w:proofErr w:type="spellStart"/>
      <w:r>
        <w:t>vnd</w:t>
      </w:r>
      <w:proofErr w:type="spellEnd"/>
      <w:r>
        <w:t xml:space="preserve"> </w:t>
      </w:r>
      <w:proofErr w:type="spellStart"/>
      <w:r>
        <w:t>wirfft</w:t>
      </w:r>
      <w:proofErr w:type="spellEnd"/>
      <w:r>
        <w:t xml:space="preserve"> </w:t>
      </w:r>
      <w:proofErr w:type="spellStart"/>
      <w:r>
        <w:t>sy</w:t>
      </w:r>
      <w:proofErr w:type="spellEnd"/>
      <w:r>
        <w:t xml:space="preserve"> ins </w:t>
      </w:r>
      <w:proofErr w:type="spellStart"/>
      <w:r>
        <w:t>fewr</w:t>
      </w:r>
      <w:proofErr w:type="spellEnd"/>
      <w:r>
        <w:t xml:space="preserve"> </w:t>
      </w:r>
      <w:proofErr w:type="spellStart"/>
      <w:r>
        <w:t>vnd</w:t>
      </w:r>
      <w:proofErr w:type="spellEnd"/>
      <w:r>
        <w:t xml:space="preserve"> verbrennet </w:t>
      </w:r>
      <w:proofErr w:type="spellStart"/>
      <w:r>
        <w:t>sy</w:t>
      </w:r>
      <w:proofErr w:type="spellEnd"/>
      <w:r>
        <w:t xml:space="preserve">/ Johan. 15. Dem also nach spricht Paulus/ wir predigen Christum da er </w:t>
      </w:r>
      <w:proofErr w:type="spellStart"/>
      <w:r>
        <w:t>gecreütziget</w:t>
      </w:r>
      <w:proofErr w:type="spellEnd"/>
      <w:r>
        <w:t xml:space="preserve"> ist/ den Juden ist er </w:t>
      </w:r>
      <w:proofErr w:type="spellStart"/>
      <w:r>
        <w:t>ain</w:t>
      </w:r>
      <w:proofErr w:type="spellEnd"/>
      <w:r>
        <w:t xml:space="preserve"> </w:t>
      </w:r>
      <w:proofErr w:type="spellStart"/>
      <w:r>
        <w:t>ergernuß</w:t>
      </w:r>
      <w:proofErr w:type="spellEnd"/>
      <w:r>
        <w:t xml:space="preserve">/ den Kriechen aber /das ist den geleerten </w:t>
      </w:r>
      <w:proofErr w:type="spellStart"/>
      <w:r>
        <w:t>hochweysen</w:t>
      </w:r>
      <w:proofErr w:type="spellEnd"/>
      <w:r>
        <w:t xml:space="preserve"> </w:t>
      </w:r>
      <w:proofErr w:type="spellStart"/>
      <w:r>
        <w:t>diser</w:t>
      </w:r>
      <w:proofErr w:type="spellEnd"/>
      <w:r>
        <w:t xml:space="preserve"> </w:t>
      </w:r>
      <w:proofErr w:type="spellStart"/>
      <w:r>
        <w:t>welt</w:t>
      </w:r>
      <w:proofErr w:type="spellEnd"/>
      <w:r>
        <w:t xml:space="preserve">) ist er </w:t>
      </w:r>
      <w:proofErr w:type="spellStart"/>
      <w:r>
        <w:t>ain</w:t>
      </w:r>
      <w:proofErr w:type="spellEnd"/>
      <w:r>
        <w:t xml:space="preserve"> </w:t>
      </w:r>
      <w:proofErr w:type="spellStart"/>
      <w:r>
        <w:t>thorhait</w:t>
      </w:r>
      <w:proofErr w:type="spellEnd"/>
      <w:r>
        <w:t xml:space="preserve">/ denen aber/ die </w:t>
      </w:r>
      <w:proofErr w:type="spellStart"/>
      <w:r>
        <w:t>beruffen</w:t>
      </w:r>
      <w:proofErr w:type="spellEnd"/>
      <w:r>
        <w:t xml:space="preserve"> </w:t>
      </w:r>
      <w:proofErr w:type="spellStart"/>
      <w:r>
        <w:t>seind</w:t>
      </w:r>
      <w:proofErr w:type="spellEnd"/>
      <w:r>
        <w:t xml:space="preserve">/ </w:t>
      </w:r>
      <w:proofErr w:type="spellStart"/>
      <w:r>
        <w:t>baid</w:t>
      </w:r>
      <w:proofErr w:type="spellEnd"/>
      <w:r>
        <w:t xml:space="preserve"> von Juden </w:t>
      </w:r>
      <w:proofErr w:type="spellStart"/>
      <w:r>
        <w:t>vnd</w:t>
      </w:r>
      <w:proofErr w:type="spellEnd"/>
      <w:r>
        <w:t xml:space="preserve"> Kriechen predigen wir Christum die </w:t>
      </w:r>
      <w:proofErr w:type="spellStart"/>
      <w:r>
        <w:t>krafft</w:t>
      </w:r>
      <w:proofErr w:type="spellEnd"/>
      <w:r>
        <w:t xml:space="preserve"> Gottes </w:t>
      </w:r>
      <w:proofErr w:type="spellStart"/>
      <w:r>
        <w:t>vnd</w:t>
      </w:r>
      <w:proofErr w:type="spellEnd"/>
      <w:r>
        <w:t xml:space="preserve"> die </w:t>
      </w:r>
      <w:proofErr w:type="spellStart"/>
      <w:r>
        <w:t>weißhait</w:t>
      </w:r>
      <w:proofErr w:type="spellEnd"/>
      <w:r>
        <w:t xml:space="preserve"> </w:t>
      </w:r>
      <w:proofErr w:type="spellStart"/>
      <w:r>
        <w:t>gottes</w:t>
      </w:r>
      <w:proofErr w:type="spellEnd"/>
      <w:r>
        <w:t xml:space="preserve">. 1 Cor. 1. </w:t>
      </w:r>
    </w:p>
    <w:p w14:paraId="6160A108" w14:textId="77777777" w:rsidR="001247EE" w:rsidRDefault="001247EE" w:rsidP="001247EE">
      <w:pPr>
        <w:pStyle w:val="StandardWeb"/>
      </w:pPr>
      <w:r>
        <w:t xml:space="preserve">In Summa es </w:t>
      </w:r>
      <w:proofErr w:type="spellStart"/>
      <w:r>
        <w:t>wirdt</w:t>
      </w:r>
      <w:proofErr w:type="spellEnd"/>
      <w:r>
        <w:t xml:space="preserve"> </w:t>
      </w:r>
      <w:proofErr w:type="spellStart"/>
      <w:r>
        <w:t>vns</w:t>
      </w:r>
      <w:proofErr w:type="spellEnd"/>
      <w:r>
        <w:t xml:space="preserve"> Christus in </w:t>
      </w:r>
      <w:proofErr w:type="spellStart"/>
      <w:r>
        <w:t>hailiger</w:t>
      </w:r>
      <w:proofErr w:type="spellEnd"/>
      <w:r>
        <w:t xml:space="preserve"> </w:t>
      </w:r>
      <w:proofErr w:type="spellStart"/>
      <w:r>
        <w:t>schrifft</w:t>
      </w:r>
      <w:proofErr w:type="spellEnd"/>
      <w:r>
        <w:t xml:space="preserve">/ </w:t>
      </w:r>
      <w:proofErr w:type="spellStart"/>
      <w:r>
        <w:t>auff</w:t>
      </w:r>
      <w:proofErr w:type="spellEnd"/>
      <w:r>
        <w:t xml:space="preserve"> </w:t>
      </w:r>
      <w:proofErr w:type="spellStart"/>
      <w:r>
        <w:t>zwayerlay</w:t>
      </w:r>
      <w:proofErr w:type="spellEnd"/>
      <w:r>
        <w:t xml:space="preserve"> </w:t>
      </w:r>
      <w:proofErr w:type="spellStart"/>
      <w:r>
        <w:t>weyse</w:t>
      </w:r>
      <w:proofErr w:type="spellEnd"/>
      <w:r>
        <w:t xml:space="preserve"> </w:t>
      </w:r>
      <w:proofErr w:type="spellStart"/>
      <w:r>
        <w:t>fürgetragen</w:t>
      </w:r>
      <w:proofErr w:type="spellEnd"/>
      <w:r>
        <w:t xml:space="preserve">/ Ain mal als </w:t>
      </w:r>
      <w:proofErr w:type="spellStart"/>
      <w:r>
        <w:t>ain</w:t>
      </w:r>
      <w:proofErr w:type="spellEnd"/>
      <w:r>
        <w:t xml:space="preserve"> </w:t>
      </w:r>
      <w:proofErr w:type="spellStart"/>
      <w:r>
        <w:t>geschenck</w:t>
      </w:r>
      <w:proofErr w:type="spellEnd"/>
      <w:r>
        <w:t xml:space="preserve">/ gab </w:t>
      </w:r>
      <w:proofErr w:type="spellStart"/>
      <w:r>
        <w:t>vnd</w:t>
      </w:r>
      <w:proofErr w:type="spellEnd"/>
      <w:r>
        <w:t xml:space="preserve"> </w:t>
      </w:r>
      <w:proofErr w:type="spellStart"/>
      <w:r>
        <w:t>gehaimnuß</w:t>
      </w:r>
      <w:proofErr w:type="spellEnd"/>
      <w:r>
        <w:t xml:space="preserve"> des </w:t>
      </w:r>
      <w:proofErr w:type="spellStart"/>
      <w:r>
        <w:t>glaubens</w:t>
      </w:r>
      <w:proofErr w:type="spellEnd"/>
      <w:r>
        <w:t xml:space="preserve">/ des </w:t>
      </w:r>
      <w:proofErr w:type="spellStart"/>
      <w:r>
        <w:t>Euangelij</w:t>
      </w:r>
      <w:proofErr w:type="spellEnd"/>
      <w:r>
        <w:t xml:space="preserve">/ </w:t>
      </w:r>
      <w:proofErr w:type="spellStart"/>
      <w:r>
        <w:t>vnnd</w:t>
      </w:r>
      <w:proofErr w:type="spellEnd"/>
      <w:r>
        <w:t xml:space="preserve"> der </w:t>
      </w:r>
      <w:proofErr w:type="spellStart"/>
      <w:r>
        <w:t>gnaden</w:t>
      </w:r>
      <w:proofErr w:type="spellEnd"/>
      <w:r>
        <w:t xml:space="preserve"> Gottes/ </w:t>
      </w:r>
      <w:proofErr w:type="spellStart"/>
      <w:r>
        <w:t>dardurch</w:t>
      </w:r>
      <w:proofErr w:type="spellEnd"/>
      <w:r>
        <w:t xml:space="preserve"> wir lebendig gemacht/ widerbracht/ erfüllt/ </w:t>
      </w:r>
      <w:proofErr w:type="spellStart"/>
      <w:r>
        <w:t>new</w:t>
      </w:r>
      <w:proofErr w:type="spellEnd"/>
      <w:r>
        <w:t xml:space="preserve"> geboren/ </w:t>
      </w:r>
      <w:proofErr w:type="spellStart"/>
      <w:r>
        <w:t>vnd</w:t>
      </w:r>
      <w:proofErr w:type="spellEnd"/>
      <w:r>
        <w:t xml:space="preserve"> zu allen guten </w:t>
      </w:r>
      <w:proofErr w:type="spellStart"/>
      <w:r>
        <w:t>wercken</w:t>
      </w:r>
      <w:proofErr w:type="spellEnd"/>
      <w:r>
        <w:t xml:space="preserve"> </w:t>
      </w:r>
      <w:proofErr w:type="spellStart"/>
      <w:r>
        <w:t>zuberaittet</w:t>
      </w:r>
      <w:proofErr w:type="spellEnd"/>
      <w:r>
        <w:t xml:space="preserve"> werden/ das wir darinnen sollen wandeln/ Eph. 2. Das andermal </w:t>
      </w:r>
      <w:proofErr w:type="spellStart"/>
      <w:r>
        <w:t>wirdt</w:t>
      </w:r>
      <w:proofErr w:type="spellEnd"/>
      <w:r>
        <w:t xml:space="preserve"> </w:t>
      </w:r>
      <w:proofErr w:type="spellStart"/>
      <w:r>
        <w:t>vnns</w:t>
      </w:r>
      <w:proofErr w:type="spellEnd"/>
      <w:r>
        <w:t xml:space="preserve"> Christus </w:t>
      </w:r>
      <w:proofErr w:type="spellStart"/>
      <w:r>
        <w:t>fürgehalten</w:t>
      </w:r>
      <w:proofErr w:type="spellEnd"/>
      <w:r>
        <w:t xml:space="preserve">/ als </w:t>
      </w:r>
      <w:proofErr w:type="spellStart"/>
      <w:r>
        <w:t>ain</w:t>
      </w:r>
      <w:proofErr w:type="spellEnd"/>
      <w:r>
        <w:t xml:space="preserve"> </w:t>
      </w:r>
      <w:proofErr w:type="spellStart"/>
      <w:r>
        <w:t>vorgenger</w:t>
      </w:r>
      <w:proofErr w:type="spellEnd"/>
      <w:r>
        <w:t xml:space="preserve">/ </w:t>
      </w:r>
      <w:proofErr w:type="spellStart"/>
      <w:r>
        <w:t>exempel</w:t>
      </w:r>
      <w:proofErr w:type="spellEnd"/>
      <w:r>
        <w:t xml:space="preserve"> oder </w:t>
      </w:r>
      <w:proofErr w:type="spellStart"/>
      <w:r>
        <w:t>fürbild</w:t>
      </w:r>
      <w:proofErr w:type="spellEnd"/>
      <w:r>
        <w:t xml:space="preserve">/ welches </w:t>
      </w:r>
      <w:proofErr w:type="spellStart"/>
      <w:r>
        <w:t>fußstapffen</w:t>
      </w:r>
      <w:proofErr w:type="spellEnd"/>
      <w:r>
        <w:t xml:space="preserve"> wir </w:t>
      </w:r>
      <w:proofErr w:type="spellStart"/>
      <w:r>
        <w:t>ymmer</w:t>
      </w:r>
      <w:proofErr w:type="spellEnd"/>
      <w:r>
        <w:t xml:space="preserve"> bestendig sollen nachfolgen/ wie </w:t>
      </w:r>
      <w:proofErr w:type="spellStart"/>
      <w:r>
        <w:t>geschriben</w:t>
      </w:r>
      <w:proofErr w:type="spellEnd"/>
      <w:r>
        <w:t xml:space="preserve"> </w:t>
      </w:r>
      <w:proofErr w:type="spellStart"/>
      <w:r>
        <w:t>steet</w:t>
      </w:r>
      <w:proofErr w:type="spellEnd"/>
      <w:r>
        <w:t xml:space="preserve">/ das wir gleichförmig werden dem </w:t>
      </w:r>
      <w:proofErr w:type="spellStart"/>
      <w:r>
        <w:t>ebenbild</w:t>
      </w:r>
      <w:proofErr w:type="spellEnd"/>
      <w:r>
        <w:t xml:space="preserve"> des </w:t>
      </w:r>
      <w:proofErr w:type="spellStart"/>
      <w:r>
        <w:t>sons</w:t>
      </w:r>
      <w:proofErr w:type="spellEnd"/>
      <w:r>
        <w:t xml:space="preserve"> Gottes/ </w:t>
      </w:r>
      <w:proofErr w:type="spellStart"/>
      <w:r>
        <w:t>auff</w:t>
      </w:r>
      <w:proofErr w:type="spellEnd"/>
      <w:r>
        <w:t xml:space="preserve"> das </w:t>
      </w:r>
      <w:proofErr w:type="spellStart"/>
      <w:r>
        <w:t>derselbig</w:t>
      </w:r>
      <w:proofErr w:type="spellEnd"/>
      <w:r>
        <w:t xml:space="preserve">/ der erst </w:t>
      </w:r>
      <w:proofErr w:type="spellStart"/>
      <w:r>
        <w:t>geborn</w:t>
      </w:r>
      <w:proofErr w:type="spellEnd"/>
      <w:r>
        <w:t xml:space="preserve"> sey </w:t>
      </w:r>
      <w:proofErr w:type="spellStart"/>
      <w:r>
        <w:t>vnder</w:t>
      </w:r>
      <w:proofErr w:type="spellEnd"/>
      <w:r>
        <w:t xml:space="preserve"> </w:t>
      </w:r>
      <w:proofErr w:type="spellStart"/>
      <w:r>
        <w:t>vilden</w:t>
      </w:r>
      <w:proofErr w:type="spellEnd"/>
      <w:r>
        <w:t xml:space="preserve"> </w:t>
      </w:r>
      <w:proofErr w:type="spellStart"/>
      <w:r>
        <w:t>brüdern</w:t>
      </w:r>
      <w:proofErr w:type="spellEnd"/>
      <w:r>
        <w:t xml:space="preserve">/ Ro. 8. Damit wir also mit </w:t>
      </w:r>
      <w:proofErr w:type="spellStart"/>
      <w:r>
        <w:t>jm</w:t>
      </w:r>
      <w:proofErr w:type="spellEnd"/>
      <w:r>
        <w:t xml:space="preserve"> </w:t>
      </w:r>
      <w:proofErr w:type="spellStart"/>
      <w:r>
        <w:t>vnd</w:t>
      </w:r>
      <w:proofErr w:type="spellEnd"/>
      <w:r>
        <w:t xml:space="preserve"> nach </w:t>
      </w:r>
      <w:proofErr w:type="spellStart"/>
      <w:r>
        <w:t>jm</w:t>
      </w:r>
      <w:proofErr w:type="spellEnd"/>
      <w:r>
        <w:t xml:space="preserve">/ in die </w:t>
      </w:r>
      <w:proofErr w:type="spellStart"/>
      <w:r>
        <w:t>herrligkait</w:t>
      </w:r>
      <w:proofErr w:type="spellEnd"/>
      <w:r>
        <w:t xml:space="preserve"> </w:t>
      </w:r>
      <w:proofErr w:type="spellStart"/>
      <w:r>
        <w:t>gottes</w:t>
      </w:r>
      <w:proofErr w:type="spellEnd"/>
      <w:r>
        <w:t xml:space="preserve"> </w:t>
      </w:r>
      <w:proofErr w:type="spellStart"/>
      <w:r>
        <w:t>eingeen</w:t>
      </w:r>
      <w:proofErr w:type="spellEnd"/>
      <w:r>
        <w:t xml:space="preserve">/ </w:t>
      </w:r>
      <w:proofErr w:type="spellStart"/>
      <w:r>
        <w:t>Darumb</w:t>
      </w:r>
      <w:proofErr w:type="spellEnd"/>
      <w:r>
        <w:t xml:space="preserve"> so will </w:t>
      </w:r>
      <w:proofErr w:type="spellStart"/>
      <w:r>
        <w:t>nit</w:t>
      </w:r>
      <w:proofErr w:type="spellEnd"/>
      <w:r>
        <w:t xml:space="preserve"> genug sein </w:t>
      </w:r>
      <w:proofErr w:type="spellStart"/>
      <w:r>
        <w:t>ains</w:t>
      </w:r>
      <w:proofErr w:type="spellEnd"/>
      <w:r>
        <w:t xml:space="preserve"> </w:t>
      </w:r>
      <w:proofErr w:type="spellStart"/>
      <w:r>
        <w:t>allain</w:t>
      </w:r>
      <w:proofErr w:type="spellEnd"/>
      <w:r>
        <w:t xml:space="preserve"> (das wer eben </w:t>
      </w:r>
      <w:proofErr w:type="spellStart"/>
      <w:r>
        <w:t>souil</w:t>
      </w:r>
      <w:proofErr w:type="spellEnd"/>
      <w:r>
        <w:t xml:space="preserve"> als nur </w:t>
      </w:r>
      <w:proofErr w:type="spellStart"/>
      <w:r>
        <w:t>ainen</w:t>
      </w:r>
      <w:proofErr w:type="spellEnd"/>
      <w:r>
        <w:t xml:space="preserve"> halben Christum zu </w:t>
      </w:r>
      <w:proofErr w:type="spellStart"/>
      <w:r>
        <w:t>ergreiffen</w:t>
      </w:r>
      <w:proofErr w:type="spellEnd"/>
      <w:r>
        <w:t xml:space="preserve"> oder </w:t>
      </w:r>
      <w:proofErr w:type="spellStart"/>
      <w:r>
        <w:t>dermassen</w:t>
      </w:r>
      <w:proofErr w:type="spellEnd"/>
      <w:r>
        <w:t xml:space="preserve"> </w:t>
      </w:r>
      <w:proofErr w:type="spellStart"/>
      <w:r>
        <w:t>auff</w:t>
      </w:r>
      <w:proofErr w:type="spellEnd"/>
      <w:r>
        <w:t xml:space="preserve"> </w:t>
      </w:r>
      <w:proofErr w:type="spellStart"/>
      <w:r>
        <w:t>selbs</w:t>
      </w:r>
      <w:proofErr w:type="spellEnd"/>
      <w:r>
        <w:t xml:space="preserve"> </w:t>
      </w:r>
      <w:proofErr w:type="spellStart"/>
      <w:r>
        <w:t>erdachtweyß</w:t>
      </w:r>
      <w:proofErr w:type="spellEnd"/>
      <w:r>
        <w:t xml:space="preserve"> </w:t>
      </w:r>
      <w:proofErr w:type="spellStart"/>
      <w:r>
        <w:t>anzunemen</w:t>
      </w:r>
      <w:proofErr w:type="spellEnd"/>
      <w:r>
        <w:t xml:space="preserve">) </w:t>
      </w:r>
      <w:proofErr w:type="spellStart"/>
      <w:r>
        <w:t>sonder</w:t>
      </w:r>
      <w:proofErr w:type="spellEnd"/>
      <w:r>
        <w:t xml:space="preserve"> Christus Jesus muß </w:t>
      </w:r>
      <w:proofErr w:type="spellStart"/>
      <w:r>
        <w:t>auff</w:t>
      </w:r>
      <w:proofErr w:type="spellEnd"/>
      <w:r>
        <w:t xml:space="preserve"> solche </w:t>
      </w:r>
      <w:proofErr w:type="spellStart"/>
      <w:r>
        <w:t>bayderlay</w:t>
      </w:r>
      <w:proofErr w:type="spellEnd"/>
      <w:r>
        <w:t xml:space="preserve"> weiß </w:t>
      </w:r>
      <w:proofErr w:type="spellStart"/>
      <w:r>
        <w:t>erkandt</w:t>
      </w:r>
      <w:proofErr w:type="spellEnd"/>
      <w:r>
        <w:t xml:space="preserve">/ ergriffen </w:t>
      </w:r>
      <w:proofErr w:type="spellStart"/>
      <w:r>
        <w:t>vnd</w:t>
      </w:r>
      <w:proofErr w:type="spellEnd"/>
      <w:r>
        <w:t xml:space="preserve"> verstanden werden/ das er in </w:t>
      </w:r>
      <w:proofErr w:type="spellStart"/>
      <w:r>
        <w:t>vns</w:t>
      </w:r>
      <w:proofErr w:type="spellEnd"/>
      <w:r>
        <w:t xml:space="preserve"> </w:t>
      </w:r>
      <w:proofErr w:type="spellStart"/>
      <w:r>
        <w:t>wone</w:t>
      </w:r>
      <w:proofErr w:type="spellEnd"/>
      <w:r>
        <w:t xml:space="preserve">/ </w:t>
      </w:r>
      <w:proofErr w:type="spellStart"/>
      <w:r>
        <w:t>wirck</w:t>
      </w:r>
      <w:proofErr w:type="spellEnd"/>
      <w:r>
        <w:t xml:space="preserve"> </w:t>
      </w:r>
      <w:proofErr w:type="spellStart"/>
      <w:r>
        <w:t>vnd</w:t>
      </w:r>
      <w:proofErr w:type="spellEnd"/>
      <w:r>
        <w:t xml:space="preserve"> lebe/ wie gehört/ soll er </w:t>
      </w:r>
      <w:proofErr w:type="spellStart"/>
      <w:r>
        <w:t>vns</w:t>
      </w:r>
      <w:proofErr w:type="spellEnd"/>
      <w:r>
        <w:t xml:space="preserve"> aber zur </w:t>
      </w:r>
      <w:proofErr w:type="spellStart"/>
      <w:r>
        <w:t>säligkait</w:t>
      </w:r>
      <w:proofErr w:type="spellEnd"/>
      <w:r>
        <w:t xml:space="preserve"> </w:t>
      </w:r>
      <w:proofErr w:type="spellStart"/>
      <w:r>
        <w:t>helffen</w:t>
      </w:r>
      <w:proofErr w:type="spellEnd"/>
      <w:r>
        <w:t xml:space="preserve"> </w:t>
      </w:r>
      <w:proofErr w:type="spellStart"/>
      <w:r>
        <w:t>vnd</w:t>
      </w:r>
      <w:proofErr w:type="spellEnd"/>
      <w:r>
        <w:t xml:space="preserve"> in </w:t>
      </w:r>
      <w:proofErr w:type="spellStart"/>
      <w:r>
        <w:t>hymmel</w:t>
      </w:r>
      <w:proofErr w:type="spellEnd"/>
      <w:r>
        <w:t xml:space="preserve"> </w:t>
      </w:r>
      <w:proofErr w:type="spellStart"/>
      <w:r>
        <w:t>einfüren</w:t>
      </w:r>
      <w:proofErr w:type="spellEnd"/>
      <w:r>
        <w:t xml:space="preserve">. </w:t>
      </w:r>
    </w:p>
    <w:p w14:paraId="530E967B" w14:textId="77777777" w:rsidR="001247EE" w:rsidRDefault="001247EE" w:rsidP="001247EE">
      <w:pPr>
        <w:pStyle w:val="StandardWeb"/>
      </w:pPr>
      <w:r>
        <w:t xml:space="preserve">Welche Christum </w:t>
      </w:r>
      <w:proofErr w:type="spellStart"/>
      <w:r>
        <w:t>allain</w:t>
      </w:r>
      <w:proofErr w:type="spellEnd"/>
      <w:r>
        <w:t xml:space="preserve"> zum </w:t>
      </w:r>
      <w:proofErr w:type="spellStart"/>
      <w:r>
        <w:t>geschenck</w:t>
      </w:r>
      <w:proofErr w:type="spellEnd"/>
      <w:r>
        <w:t xml:space="preserve"> wöllen haben/ </w:t>
      </w:r>
      <w:proofErr w:type="spellStart"/>
      <w:r>
        <w:t>vnd</w:t>
      </w:r>
      <w:proofErr w:type="spellEnd"/>
      <w:r>
        <w:t xml:space="preserve"> </w:t>
      </w:r>
      <w:proofErr w:type="spellStart"/>
      <w:r>
        <w:t>jm</w:t>
      </w:r>
      <w:proofErr w:type="spellEnd"/>
      <w:r>
        <w:t xml:space="preserve"> </w:t>
      </w:r>
      <w:proofErr w:type="spellStart"/>
      <w:r>
        <w:t>nit</w:t>
      </w:r>
      <w:proofErr w:type="spellEnd"/>
      <w:r>
        <w:t xml:space="preserve"> im </w:t>
      </w:r>
      <w:proofErr w:type="spellStart"/>
      <w:r>
        <w:t>wandel</w:t>
      </w:r>
      <w:proofErr w:type="spellEnd"/>
      <w:r>
        <w:t xml:space="preserve">/ </w:t>
      </w:r>
      <w:proofErr w:type="spellStart"/>
      <w:r>
        <w:t>gaist</w:t>
      </w:r>
      <w:proofErr w:type="spellEnd"/>
      <w:r>
        <w:t xml:space="preserve"> </w:t>
      </w:r>
      <w:proofErr w:type="spellStart"/>
      <w:r>
        <w:t>vnd</w:t>
      </w:r>
      <w:proofErr w:type="spellEnd"/>
      <w:r>
        <w:t xml:space="preserve"> leben nachschlachten/ die verachten alle </w:t>
      </w:r>
      <w:proofErr w:type="spellStart"/>
      <w:r>
        <w:t>ware</w:t>
      </w:r>
      <w:proofErr w:type="spellEnd"/>
      <w:r>
        <w:t xml:space="preserve"> </w:t>
      </w:r>
      <w:proofErr w:type="spellStart"/>
      <w:r>
        <w:t>Gotsäligkait</w:t>
      </w:r>
      <w:proofErr w:type="spellEnd"/>
      <w:r>
        <w:t xml:space="preserve">/ fallen </w:t>
      </w:r>
      <w:proofErr w:type="spellStart"/>
      <w:r>
        <w:t>auff</w:t>
      </w:r>
      <w:proofErr w:type="spellEnd"/>
      <w:r>
        <w:t xml:space="preserve"> </w:t>
      </w:r>
      <w:proofErr w:type="spellStart"/>
      <w:r>
        <w:t>ainen</w:t>
      </w:r>
      <w:proofErr w:type="spellEnd"/>
      <w:r>
        <w:t xml:space="preserve"> </w:t>
      </w:r>
      <w:proofErr w:type="spellStart"/>
      <w:r>
        <w:t>gedichten</w:t>
      </w:r>
      <w:proofErr w:type="spellEnd"/>
      <w:r>
        <w:t xml:space="preserve"> </w:t>
      </w:r>
      <w:proofErr w:type="spellStart"/>
      <w:r>
        <w:t>vernunfft</w:t>
      </w:r>
      <w:proofErr w:type="spellEnd"/>
      <w:r>
        <w:t xml:space="preserve"> glauben/ den </w:t>
      </w:r>
      <w:proofErr w:type="spellStart"/>
      <w:r>
        <w:t>sy</w:t>
      </w:r>
      <w:proofErr w:type="spellEnd"/>
      <w:r>
        <w:t xml:space="preserve"> </w:t>
      </w:r>
      <w:proofErr w:type="spellStart"/>
      <w:r>
        <w:t>aussem</w:t>
      </w:r>
      <w:proofErr w:type="spellEnd"/>
      <w:r>
        <w:t xml:space="preserve"> </w:t>
      </w:r>
      <w:proofErr w:type="spellStart"/>
      <w:r>
        <w:t>buchstaben</w:t>
      </w:r>
      <w:proofErr w:type="spellEnd"/>
      <w:r>
        <w:t xml:space="preserve"> der </w:t>
      </w:r>
      <w:proofErr w:type="spellStart"/>
      <w:r>
        <w:t>Schrifft</w:t>
      </w:r>
      <w:proofErr w:type="spellEnd"/>
      <w:r>
        <w:t xml:space="preserve"> </w:t>
      </w:r>
      <w:proofErr w:type="spellStart"/>
      <w:r>
        <w:t>schöpffen</w:t>
      </w:r>
      <w:proofErr w:type="spellEnd"/>
      <w:r>
        <w:t xml:space="preserve">/ </w:t>
      </w:r>
      <w:proofErr w:type="spellStart"/>
      <w:r>
        <w:t>vnd</w:t>
      </w:r>
      <w:proofErr w:type="spellEnd"/>
      <w:r>
        <w:t xml:space="preserve"> kommen </w:t>
      </w:r>
      <w:proofErr w:type="spellStart"/>
      <w:r>
        <w:t>entlich</w:t>
      </w:r>
      <w:proofErr w:type="spellEnd"/>
      <w:r>
        <w:t xml:space="preserve"> in alle </w:t>
      </w:r>
      <w:proofErr w:type="spellStart"/>
      <w:r>
        <w:t>vermessenhait</w:t>
      </w:r>
      <w:proofErr w:type="spellEnd"/>
      <w:r>
        <w:t xml:space="preserve">/ in allen </w:t>
      </w:r>
      <w:proofErr w:type="spellStart"/>
      <w:r>
        <w:t>freuel</w:t>
      </w:r>
      <w:proofErr w:type="spellEnd"/>
      <w:r>
        <w:t xml:space="preserve">/ </w:t>
      </w:r>
      <w:proofErr w:type="spellStart"/>
      <w:r>
        <w:t>vntugent</w:t>
      </w:r>
      <w:proofErr w:type="spellEnd"/>
      <w:r>
        <w:t xml:space="preserve"> </w:t>
      </w:r>
      <w:proofErr w:type="spellStart"/>
      <w:r>
        <w:t>vnd</w:t>
      </w:r>
      <w:proofErr w:type="spellEnd"/>
      <w:r>
        <w:t xml:space="preserve"> </w:t>
      </w:r>
      <w:proofErr w:type="spellStart"/>
      <w:r>
        <w:t>flaischliche</w:t>
      </w:r>
      <w:proofErr w:type="spellEnd"/>
      <w:r>
        <w:t xml:space="preserve"> </w:t>
      </w:r>
      <w:proofErr w:type="spellStart"/>
      <w:r>
        <w:t>sicherhait</w:t>
      </w:r>
      <w:proofErr w:type="spellEnd"/>
      <w:r>
        <w:t xml:space="preserve">/ das </w:t>
      </w:r>
      <w:proofErr w:type="spellStart"/>
      <w:r>
        <w:t>sy</w:t>
      </w:r>
      <w:proofErr w:type="spellEnd"/>
      <w:r>
        <w:t xml:space="preserve"> selber </w:t>
      </w:r>
      <w:proofErr w:type="spellStart"/>
      <w:r>
        <w:t>nit</w:t>
      </w:r>
      <w:proofErr w:type="spellEnd"/>
      <w:r>
        <w:t xml:space="preserve"> wissen/ wie </w:t>
      </w:r>
      <w:proofErr w:type="spellStart"/>
      <w:r>
        <w:t>sy</w:t>
      </w:r>
      <w:proofErr w:type="spellEnd"/>
      <w:r>
        <w:t xml:space="preserve"> daran sein/ überreden sich des/ das </w:t>
      </w:r>
      <w:proofErr w:type="spellStart"/>
      <w:r>
        <w:t>sy</w:t>
      </w:r>
      <w:proofErr w:type="spellEnd"/>
      <w:r>
        <w:t xml:space="preserve"> von </w:t>
      </w:r>
      <w:proofErr w:type="spellStart"/>
      <w:r>
        <w:t>got</w:t>
      </w:r>
      <w:proofErr w:type="spellEnd"/>
      <w:r>
        <w:t xml:space="preserve"> </w:t>
      </w:r>
      <w:proofErr w:type="spellStart"/>
      <w:r>
        <w:t>vnd</w:t>
      </w:r>
      <w:proofErr w:type="spellEnd"/>
      <w:r>
        <w:t xml:space="preserve"> Christo </w:t>
      </w:r>
      <w:proofErr w:type="spellStart"/>
      <w:r>
        <w:t>inn</w:t>
      </w:r>
      <w:proofErr w:type="spellEnd"/>
      <w:r>
        <w:t xml:space="preserve"> </w:t>
      </w:r>
      <w:proofErr w:type="spellStart"/>
      <w:r>
        <w:t>warhait</w:t>
      </w:r>
      <w:proofErr w:type="spellEnd"/>
      <w:r>
        <w:t xml:space="preserve"> des </w:t>
      </w:r>
      <w:proofErr w:type="spellStart"/>
      <w:r>
        <w:t>hertzens</w:t>
      </w:r>
      <w:proofErr w:type="spellEnd"/>
      <w:r>
        <w:t xml:space="preserve">/ weder gesehen gehört noch empfangen haben. </w:t>
      </w:r>
    </w:p>
    <w:p w14:paraId="71AFE012" w14:textId="77777777" w:rsidR="001247EE" w:rsidRDefault="001247EE" w:rsidP="001247EE">
      <w:pPr>
        <w:pStyle w:val="StandardWeb"/>
      </w:pPr>
      <w:proofErr w:type="spellStart"/>
      <w:r>
        <w:t>Herwiderumb</w:t>
      </w:r>
      <w:proofErr w:type="spellEnd"/>
      <w:r>
        <w:t xml:space="preserve">/ welche sich </w:t>
      </w:r>
      <w:proofErr w:type="spellStart"/>
      <w:r>
        <w:t>vndersteen</w:t>
      </w:r>
      <w:proofErr w:type="spellEnd"/>
      <w:r>
        <w:t xml:space="preserve">/ </w:t>
      </w:r>
      <w:proofErr w:type="spellStart"/>
      <w:r>
        <w:t>eüsserlich</w:t>
      </w:r>
      <w:proofErr w:type="spellEnd"/>
      <w:r>
        <w:t xml:space="preserve"> </w:t>
      </w:r>
      <w:proofErr w:type="spellStart"/>
      <w:r>
        <w:t>allain</w:t>
      </w:r>
      <w:proofErr w:type="spellEnd"/>
      <w:r>
        <w:t xml:space="preserve"> </w:t>
      </w:r>
      <w:proofErr w:type="spellStart"/>
      <w:r>
        <w:t>exempel</w:t>
      </w:r>
      <w:proofErr w:type="spellEnd"/>
      <w:r>
        <w:t xml:space="preserve"> weiß Christo nachzufolgen/ oder </w:t>
      </w:r>
      <w:proofErr w:type="spellStart"/>
      <w:r>
        <w:t>jne</w:t>
      </w:r>
      <w:proofErr w:type="spellEnd"/>
      <w:r>
        <w:t xml:space="preserve"> allein mit </w:t>
      </w:r>
      <w:proofErr w:type="spellStart"/>
      <w:r>
        <w:t>eüsserlichen</w:t>
      </w:r>
      <w:proofErr w:type="spellEnd"/>
      <w:r>
        <w:t xml:space="preserve"> </w:t>
      </w:r>
      <w:proofErr w:type="spellStart"/>
      <w:r>
        <w:t>Gotsdiensten</w:t>
      </w:r>
      <w:proofErr w:type="spellEnd"/>
      <w:r>
        <w:t xml:space="preserve"> zu </w:t>
      </w:r>
      <w:proofErr w:type="spellStart"/>
      <w:r>
        <w:t>vereeren</w:t>
      </w:r>
      <w:proofErr w:type="spellEnd"/>
      <w:r>
        <w:t xml:space="preserve"> </w:t>
      </w:r>
      <w:proofErr w:type="spellStart"/>
      <w:r>
        <w:t>vermainen</w:t>
      </w:r>
      <w:proofErr w:type="spellEnd"/>
      <w:r>
        <w:t xml:space="preserve">/ die kennen </w:t>
      </w:r>
      <w:proofErr w:type="spellStart"/>
      <w:r>
        <w:t>nit</w:t>
      </w:r>
      <w:proofErr w:type="spellEnd"/>
      <w:r>
        <w:t xml:space="preserve"> die recht </w:t>
      </w:r>
      <w:proofErr w:type="spellStart"/>
      <w:r>
        <w:t>buß</w:t>
      </w:r>
      <w:proofErr w:type="spellEnd"/>
      <w:r>
        <w:t xml:space="preserve"> </w:t>
      </w:r>
      <w:proofErr w:type="spellStart"/>
      <w:r>
        <w:t>vnd</w:t>
      </w:r>
      <w:proofErr w:type="spellEnd"/>
      <w:r>
        <w:t xml:space="preserve"> </w:t>
      </w:r>
      <w:proofErr w:type="spellStart"/>
      <w:r>
        <w:t>new</w:t>
      </w:r>
      <w:proofErr w:type="spellEnd"/>
      <w:r>
        <w:t xml:space="preserve"> </w:t>
      </w:r>
      <w:proofErr w:type="spellStart"/>
      <w:r>
        <w:t>geburt</w:t>
      </w:r>
      <w:proofErr w:type="spellEnd"/>
      <w:r>
        <w:t xml:space="preserve"> </w:t>
      </w:r>
      <w:proofErr w:type="spellStart"/>
      <w:r>
        <w:t>inn</w:t>
      </w:r>
      <w:proofErr w:type="spellEnd"/>
      <w:r>
        <w:t xml:space="preserve"> Christo/ </w:t>
      </w:r>
      <w:proofErr w:type="spellStart"/>
      <w:r>
        <w:t>Sy</w:t>
      </w:r>
      <w:proofErr w:type="spellEnd"/>
      <w:r>
        <w:t xml:space="preserve"> verachten das </w:t>
      </w:r>
      <w:proofErr w:type="spellStart"/>
      <w:r>
        <w:t>ampt</w:t>
      </w:r>
      <w:proofErr w:type="spellEnd"/>
      <w:r>
        <w:t xml:space="preserve">/ </w:t>
      </w:r>
      <w:proofErr w:type="spellStart"/>
      <w:r>
        <w:t>krafft</w:t>
      </w:r>
      <w:proofErr w:type="spellEnd"/>
      <w:r>
        <w:t xml:space="preserve"> </w:t>
      </w:r>
      <w:proofErr w:type="spellStart"/>
      <w:r>
        <w:t>vnd</w:t>
      </w:r>
      <w:proofErr w:type="spellEnd"/>
      <w:r>
        <w:t xml:space="preserve"> </w:t>
      </w:r>
      <w:proofErr w:type="spellStart"/>
      <w:r>
        <w:t>wirckung</w:t>
      </w:r>
      <w:proofErr w:type="spellEnd"/>
      <w:r>
        <w:t xml:space="preserve"> der </w:t>
      </w:r>
      <w:proofErr w:type="spellStart"/>
      <w:r>
        <w:t>gnaden</w:t>
      </w:r>
      <w:proofErr w:type="spellEnd"/>
      <w:r>
        <w:t xml:space="preserve"> Gottes/ ja die </w:t>
      </w:r>
      <w:proofErr w:type="spellStart"/>
      <w:r>
        <w:t>gantz</w:t>
      </w:r>
      <w:proofErr w:type="spellEnd"/>
      <w:r>
        <w:t xml:space="preserve"> </w:t>
      </w:r>
      <w:proofErr w:type="spellStart"/>
      <w:r>
        <w:t>erbawung</w:t>
      </w:r>
      <w:proofErr w:type="spellEnd"/>
      <w:r>
        <w:t xml:space="preserve"> des </w:t>
      </w:r>
      <w:proofErr w:type="spellStart"/>
      <w:r>
        <w:t>tempels</w:t>
      </w:r>
      <w:proofErr w:type="spellEnd"/>
      <w:r>
        <w:t xml:space="preserve"> Gottes/ </w:t>
      </w:r>
      <w:proofErr w:type="spellStart"/>
      <w:r>
        <w:t>vnnd</w:t>
      </w:r>
      <w:proofErr w:type="spellEnd"/>
      <w:r>
        <w:t xml:space="preserve"> halten </w:t>
      </w:r>
      <w:proofErr w:type="spellStart"/>
      <w:r>
        <w:t>nit</w:t>
      </w:r>
      <w:proofErr w:type="spellEnd"/>
      <w:r>
        <w:t xml:space="preserve"> das </w:t>
      </w:r>
      <w:proofErr w:type="spellStart"/>
      <w:r>
        <w:t>haupt</w:t>
      </w:r>
      <w:proofErr w:type="spellEnd"/>
      <w:r>
        <w:t xml:space="preserve"> Christum/ </w:t>
      </w:r>
      <w:proofErr w:type="spellStart"/>
      <w:r>
        <w:t>auß</w:t>
      </w:r>
      <w:proofErr w:type="spellEnd"/>
      <w:r>
        <w:t xml:space="preserve"> welchem die </w:t>
      </w:r>
      <w:proofErr w:type="spellStart"/>
      <w:r>
        <w:t>glider</w:t>
      </w:r>
      <w:proofErr w:type="spellEnd"/>
      <w:r>
        <w:t xml:space="preserve"> seines </w:t>
      </w:r>
      <w:proofErr w:type="spellStart"/>
      <w:r>
        <w:t>leybs</w:t>
      </w:r>
      <w:proofErr w:type="spellEnd"/>
      <w:r>
        <w:t xml:space="preserve">/ </w:t>
      </w:r>
      <w:proofErr w:type="spellStart"/>
      <w:r>
        <w:t>krafft</w:t>
      </w:r>
      <w:proofErr w:type="spellEnd"/>
      <w:r>
        <w:t xml:space="preserve">/ </w:t>
      </w:r>
      <w:proofErr w:type="spellStart"/>
      <w:r>
        <w:t>sterck</w:t>
      </w:r>
      <w:proofErr w:type="spellEnd"/>
      <w:r>
        <w:t xml:space="preserve">/ </w:t>
      </w:r>
      <w:proofErr w:type="spellStart"/>
      <w:r>
        <w:t>vnd</w:t>
      </w:r>
      <w:proofErr w:type="spellEnd"/>
      <w:r>
        <w:t xml:space="preserve"> </w:t>
      </w:r>
      <w:proofErr w:type="spellStart"/>
      <w:r>
        <w:t>handtraichung</w:t>
      </w:r>
      <w:proofErr w:type="spellEnd"/>
      <w:r>
        <w:t xml:space="preserve"> </w:t>
      </w:r>
      <w:proofErr w:type="spellStart"/>
      <w:r>
        <w:t>empfahen</w:t>
      </w:r>
      <w:proofErr w:type="spellEnd"/>
      <w:r>
        <w:t xml:space="preserve">/ Solche fallen dann auf das </w:t>
      </w:r>
      <w:proofErr w:type="spellStart"/>
      <w:r>
        <w:t>vertruwen</w:t>
      </w:r>
      <w:proofErr w:type="spellEnd"/>
      <w:r>
        <w:t xml:space="preserve"> </w:t>
      </w:r>
      <w:proofErr w:type="spellStart"/>
      <w:r>
        <w:t>jrer</w:t>
      </w:r>
      <w:proofErr w:type="spellEnd"/>
      <w:r>
        <w:t xml:space="preserve"> </w:t>
      </w:r>
      <w:proofErr w:type="spellStart"/>
      <w:r>
        <w:t>aigen</w:t>
      </w:r>
      <w:proofErr w:type="spellEnd"/>
      <w:r>
        <w:t xml:space="preserve"> </w:t>
      </w:r>
      <w:proofErr w:type="spellStart"/>
      <w:r>
        <w:t>werck</w:t>
      </w:r>
      <w:proofErr w:type="spellEnd"/>
      <w:r>
        <w:t xml:space="preserve"> (</w:t>
      </w:r>
      <w:proofErr w:type="spellStart"/>
      <w:r>
        <w:t>darinn</w:t>
      </w:r>
      <w:proofErr w:type="spellEnd"/>
      <w:r>
        <w:t xml:space="preserve"> </w:t>
      </w:r>
      <w:proofErr w:type="spellStart"/>
      <w:r>
        <w:t>sy</w:t>
      </w:r>
      <w:proofErr w:type="spellEnd"/>
      <w:r>
        <w:t xml:space="preserve"> die </w:t>
      </w:r>
      <w:proofErr w:type="spellStart"/>
      <w:r>
        <w:t>seligkait</w:t>
      </w:r>
      <w:proofErr w:type="spellEnd"/>
      <w:r>
        <w:t xml:space="preserve"> suchen/ gleich wie die vorigen </w:t>
      </w:r>
      <w:proofErr w:type="spellStart"/>
      <w:r>
        <w:t>auff</w:t>
      </w:r>
      <w:proofErr w:type="spellEnd"/>
      <w:r>
        <w:t xml:space="preserve"> den </w:t>
      </w:r>
      <w:proofErr w:type="spellStart"/>
      <w:r>
        <w:t>gedichten</w:t>
      </w:r>
      <w:proofErr w:type="spellEnd"/>
      <w:r>
        <w:t xml:space="preserve"> eingebildeten glauben) fallen oder </w:t>
      </w:r>
      <w:proofErr w:type="spellStart"/>
      <w:r>
        <w:t>trawen</w:t>
      </w:r>
      <w:proofErr w:type="spellEnd"/>
      <w:r>
        <w:t xml:space="preserve">/ der </w:t>
      </w:r>
      <w:proofErr w:type="spellStart"/>
      <w:r>
        <w:t>sy</w:t>
      </w:r>
      <w:proofErr w:type="spellEnd"/>
      <w:r>
        <w:t xml:space="preserve"> </w:t>
      </w:r>
      <w:proofErr w:type="spellStart"/>
      <w:r>
        <w:t>allain</w:t>
      </w:r>
      <w:proofErr w:type="spellEnd"/>
      <w:r>
        <w:t xml:space="preserve"> </w:t>
      </w:r>
      <w:proofErr w:type="spellStart"/>
      <w:r>
        <w:t>jres</w:t>
      </w:r>
      <w:proofErr w:type="spellEnd"/>
      <w:r>
        <w:t xml:space="preserve"> </w:t>
      </w:r>
      <w:proofErr w:type="spellStart"/>
      <w:r>
        <w:t>bedunckens</w:t>
      </w:r>
      <w:proofErr w:type="spellEnd"/>
      <w:r>
        <w:t xml:space="preserve">/ soll gerecht machen/ Das </w:t>
      </w:r>
      <w:proofErr w:type="spellStart"/>
      <w:r>
        <w:t>haißt</w:t>
      </w:r>
      <w:proofErr w:type="spellEnd"/>
      <w:r>
        <w:t xml:space="preserve"> zwar an </w:t>
      </w:r>
      <w:proofErr w:type="spellStart"/>
      <w:r>
        <w:t>ainem</w:t>
      </w:r>
      <w:proofErr w:type="spellEnd"/>
      <w:r>
        <w:t xml:space="preserve"> </w:t>
      </w:r>
      <w:proofErr w:type="spellStart"/>
      <w:r>
        <w:t>ort</w:t>
      </w:r>
      <w:proofErr w:type="spellEnd"/>
      <w:r>
        <w:t xml:space="preserve"> zur rechten/ am andern zur </w:t>
      </w:r>
      <w:proofErr w:type="spellStart"/>
      <w:r>
        <w:t>lincken</w:t>
      </w:r>
      <w:proofErr w:type="spellEnd"/>
      <w:r>
        <w:t xml:space="preserve"> </w:t>
      </w:r>
      <w:proofErr w:type="spellStart"/>
      <w:r>
        <w:t>außschreyten</w:t>
      </w:r>
      <w:proofErr w:type="spellEnd"/>
      <w:r>
        <w:t xml:space="preserve">/ Aber am </w:t>
      </w:r>
      <w:proofErr w:type="spellStart"/>
      <w:r>
        <w:t>mittelweg</w:t>
      </w:r>
      <w:proofErr w:type="spellEnd"/>
      <w:r>
        <w:t xml:space="preserve">/ an der </w:t>
      </w:r>
      <w:proofErr w:type="spellStart"/>
      <w:r>
        <w:t>kindtlichen</w:t>
      </w:r>
      <w:proofErr w:type="spellEnd"/>
      <w:r>
        <w:t xml:space="preserve"> </w:t>
      </w:r>
      <w:proofErr w:type="spellStart"/>
      <w:r>
        <w:t>strassen</w:t>
      </w:r>
      <w:proofErr w:type="spellEnd"/>
      <w:r>
        <w:t xml:space="preserve">/ </w:t>
      </w:r>
      <w:proofErr w:type="spellStart"/>
      <w:r>
        <w:t>vnd</w:t>
      </w:r>
      <w:proofErr w:type="spellEnd"/>
      <w:r>
        <w:t xml:space="preserve"> am weg der </w:t>
      </w:r>
      <w:proofErr w:type="spellStart"/>
      <w:r>
        <w:t>warhait</w:t>
      </w:r>
      <w:proofErr w:type="spellEnd"/>
      <w:r>
        <w:t xml:space="preserve"> wer gut wandeln/ </w:t>
      </w:r>
      <w:proofErr w:type="spellStart"/>
      <w:r>
        <w:t>denselbigen</w:t>
      </w:r>
      <w:proofErr w:type="spellEnd"/>
      <w:r>
        <w:t xml:space="preserve"> weg wöll </w:t>
      </w:r>
      <w:proofErr w:type="spellStart"/>
      <w:r>
        <w:t>vnns</w:t>
      </w:r>
      <w:proofErr w:type="spellEnd"/>
      <w:r>
        <w:t xml:space="preserve"> der Herr kennen leeren/ das wir bestendig drinnen wandeln mögen zum ewigen leben/Amen. </w:t>
      </w:r>
    </w:p>
    <w:p w14:paraId="03340841" w14:textId="77777777" w:rsidR="001247EE" w:rsidRDefault="001247EE" w:rsidP="001247EE">
      <w:pPr>
        <w:pStyle w:val="StandardWeb"/>
      </w:pPr>
      <w:r>
        <w:t xml:space="preserve">Daher gehört der recht verstand </w:t>
      </w:r>
      <w:proofErr w:type="spellStart"/>
      <w:r>
        <w:t>vnnd</w:t>
      </w:r>
      <w:proofErr w:type="spellEnd"/>
      <w:r>
        <w:t xml:space="preserve"> </w:t>
      </w:r>
      <w:proofErr w:type="spellStart"/>
      <w:r>
        <w:t>vrtail</w:t>
      </w:r>
      <w:proofErr w:type="spellEnd"/>
      <w:r>
        <w:t xml:space="preserve"> vom </w:t>
      </w:r>
      <w:proofErr w:type="spellStart"/>
      <w:r>
        <w:t>freyen</w:t>
      </w:r>
      <w:proofErr w:type="spellEnd"/>
      <w:r>
        <w:t xml:space="preserve"> willen/ wie </w:t>
      </w:r>
      <w:proofErr w:type="spellStart"/>
      <w:r>
        <w:t>ferr</w:t>
      </w:r>
      <w:proofErr w:type="spellEnd"/>
      <w:r>
        <w:t xml:space="preserve"> </w:t>
      </w:r>
      <w:proofErr w:type="spellStart"/>
      <w:r>
        <w:t>vnd</w:t>
      </w:r>
      <w:proofErr w:type="spellEnd"/>
      <w:r>
        <w:t xml:space="preserve"> wenn der will frey sey/ was </w:t>
      </w:r>
      <w:proofErr w:type="spellStart"/>
      <w:r>
        <w:t>nemlich</w:t>
      </w:r>
      <w:proofErr w:type="spellEnd"/>
      <w:r>
        <w:t xml:space="preserve"> der </w:t>
      </w:r>
      <w:proofErr w:type="spellStart"/>
      <w:r>
        <w:t>mensch</w:t>
      </w:r>
      <w:proofErr w:type="spellEnd"/>
      <w:r>
        <w:t xml:space="preserve"> von </w:t>
      </w:r>
      <w:proofErr w:type="spellStart"/>
      <w:r>
        <w:t>natur</w:t>
      </w:r>
      <w:proofErr w:type="spellEnd"/>
      <w:r>
        <w:t xml:space="preserve">/ </w:t>
      </w:r>
      <w:proofErr w:type="spellStart"/>
      <w:r>
        <w:t>vnd</w:t>
      </w:r>
      <w:proofErr w:type="spellEnd"/>
      <w:r>
        <w:t xml:space="preserve"> was er </w:t>
      </w:r>
      <w:proofErr w:type="spellStart"/>
      <w:r>
        <w:t>auß</w:t>
      </w:r>
      <w:proofErr w:type="spellEnd"/>
      <w:r>
        <w:t xml:space="preserve"> </w:t>
      </w:r>
      <w:proofErr w:type="spellStart"/>
      <w:r>
        <w:t>gnaden</w:t>
      </w:r>
      <w:proofErr w:type="spellEnd"/>
      <w:r>
        <w:t xml:space="preserve"> vermöge/ Item wie der </w:t>
      </w:r>
      <w:proofErr w:type="spellStart"/>
      <w:r>
        <w:t>new</w:t>
      </w:r>
      <w:proofErr w:type="spellEnd"/>
      <w:r>
        <w:t xml:space="preserve"> </w:t>
      </w:r>
      <w:proofErr w:type="spellStart"/>
      <w:r>
        <w:t>mensch</w:t>
      </w:r>
      <w:proofErr w:type="spellEnd"/>
      <w:r>
        <w:t xml:space="preserve"> in Christo mit seinem willen/ sinn </w:t>
      </w:r>
      <w:proofErr w:type="spellStart"/>
      <w:r>
        <w:t>vnnd</w:t>
      </w:r>
      <w:proofErr w:type="spellEnd"/>
      <w:r>
        <w:t xml:space="preserve"> verstand von dem alten </w:t>
      </w:r>
      <w:proofErr w:type="spellStart"/>
      <w:r>
        <w:t>vnd</w:t>
      </w:r>
      <w:proofErr w:type="spellEnd"/>
      <w:r>
        <w:t xml:space="preserve"> seiner </w:t>
      </w:r>
      <w:proofErr w:type="spellStart"/>
      <w:r>
        <w:t>zugehörung</w:t>
      </w:r>
      <w:proofErr w:type="spellEnd"/>
      <w:r>
        <w:t xml:space="preserve">/ nach </w:t>
      </w:r>
      <w:proofErr w:type="spellStart"/>
      <w:r>
        <w:t>anweysung</w:t>
      </w:r>
      <w:proofErr w:type="spellEnd"/>
      <w:r>
        <w:t xml:space="preserve"> der </w:t>
      </w:r>
      <w:proofErr w:type="spellStart"/>
      <w:r>
        <w:t>hailigen</w:t>
      </w:r>
      <w:proofErr w:type="spellEnd"/>
      <w:r>
        <w:t xml:space="preserve"> </w:t>
      </w:r>
      <w:proofErr w:type="spellStart"/>
      <w:r>
        <w:t>schrifft</w:t>
      </w:r>
      <w:proofErr w:type="spellEnd"/>
      <w:r>
        <w:t xml:space="preserve"> </w:t>
      </w:r>
      <w:proofErr w:type="spellStart"/>
      <w:r>
        <w:t>gebürlich</w:t>
      </w:r>
      <w:proofErr w:type="spellEnd"/>
      <w:r>
        <w:t xml:space="preserve"> solle </w:t>
      </w:r>
      <w:proofErr w:type="spellStart"/>
      <w:r>
        <w:t>vnderschaiden</w:t>
      </w:r>
      <w:proofErr w:type="spellEnd"/>
      <w:r>
        <w:t xml:space="preserve"> werden/ </w:t>
      </w:r>
      <w:r>
        <w:lastRenderedPageBreak/>
        <w:t xml:space="preserve">welches dann zu </w:t>
      </w:r>
      <w:proofErr w:type="spellStart"/>
      <w:r>
        <w:t>vnsern</w:t>
      </w:r>
      <w:proofErr w:type="spellEnd"/>
      <w:r>
        <w:t xml:space="preserve"> </w:t>
      </w:r>
      <w:proofErr w:type="spellStart"/>
      <w:r>
        <w:t>zeiten</w:t>
      </w:r>
      <w:proofErr w:type="spellEnd"/>
      <w:r>
        <w:t xml:space="preserve"> </w:t>
      </w:r>
      <w:proofErr w:type="spellStart"/>
      <w:r>
        <w:t>zuwissen</w:t>
      </w:r>
      <w:proofErr w:type="spellEnd"/>
      <w:r>
        <w:t xml:space="preserve">/ vor allen dingen/ von </w:t>
      </w:r>
      <w:proofErr w:type="spellStart"/>
      <w:r>
        <w:t>nöten</w:t>
      </w:r>
      <w:proofErr w:type="spellEnd"/>
      <w:r>
        <w:t xml:space="preserve"> sein </w:t>
      </w:r>
      <w:proofErr w:type="spellStart"/>
      <w:r>
        <w:t>wolte</w:t>
      </w:r>
      <w:proofErr w:type="spellEnd"/>
      <w:r>
        <w:t xml:space="preserve">/ damit </w:t>
      </w:r>
      <w:proofErr w:type="spellStart"/>
      <w:r>
        <w:t>ain</w:t>
      </w:r>
      <w:proofErr w:type="spellEnd"/>
      <w:r>
        <w:t xml:space="preserve"> </w:t>
      </w:r>
      <w:proofErr w:type="spellStart"/>
      <w:r>
        <w:t>ainfaltiger</w:t>
      </w:r>
      <w:proofErr w:type="spellEnd"/>
      <w:r>
        <w:t xml:space="preserve"> doch </w:t>
      </w:r>
      <w:proofErr w:type="spellStart"/>
      <w:r>
        <w:t>grüntlich</w:t>
      </w:r>
      <w:proofErr w:type="spellEnd"/>
      <w:r>
        <w:t xml:space="preserve"> wüßte/ wie er gute </w:t>
      </w:r>
      <w:proofErr w:type="spellStart"/>
      <w:r>
        <w:t>werck</w:t>
      </w:r>
      <w:proofErr w:type="spellEnd"/>
      <w:r>
        <w:t xml:space="preserve"> </w:t>
      </w:r>
      <w:proofErr w:type="spellStart"/>
      <w:r>
        <w:t>mög</w:t>
      </w:r>
      <w:proofErr w:type="spellEnd"/>
      <w:r>
        <w:t xml:space="preserve"> thun/ wie er Christo </w:t>
      </w:r>
      <w:proofErr w:type="spellStart"/>
      <w:r>
        <w:t>sooll</w:t>
      </w:r>
      <w:proofErr w:type="spellEnd"/>
      <w:r>
        <w:t xml:space="preserve"> nachfolgen/ </w:t>
      </w:r>
      <w:proofErr w:type="spellStart"/>
      <w:r>
        <w:t>vnnd</w:t>
      </w:r>
      <w:proofErr w:type="spellEnd"/>
      <w:r>
        <w:t xml:space="preserve"> Gottes </w:t>
      </w:r>
      <w:proofErr w:type="spellStart"/>
      <w:r>
        <w:t>gebott</w:t>
      </w:r>
      <w:proofErr w:type="spellEnd"/>
      <w:r>
        <w:t xml:space="preserve"> halten künde/ Dann das ist die liege Gottes spricht Johannes/ das wir seine </w:t>
      </w:r>
      <w:proofErr w:type="spellStart"/>
      <w:r>
        <w:t>gebott</w:t>
      </w:r>
      <w:proofErr w:type="spellEnd"/>
      <w:r>
        <w:t xml:space="preserve"> halten/ </w:t>
      </w:r>
      <w:proofErr w:type="spellStart"/>
      <w:r>
        <w:t>vnd</w:t>
      </w:r>
      <w:proofErr w:type="spellEnd"/>
      <w:r>
        <w:t xml:space="preserve"> seine </w:t>
      </w:r>
      <w:proofErr w:type="spellStart"/>
      <w:r>
        <w:t>gebott</w:t>
      </w:r>
      <w:proofErr w:type="spellEnd"/>
      <w:r>
        <w:t xml:space="preserve"> </w:t>
      </w:r>
      <w:proofErr w:type="spellStart"/>
      <w:r>
        <w:t>seind</w:t>
      </w:r>
      <w:proofErr w:type="spellEnd"/>
      <w:r>
        <w:t xml:space="preserve"> </w:t>
      </w:r>
      <w:proofErr w:type="spellStart"/>
      <w:r>
        <w:t>nit</w:t>
      </w:r>
      <w:proofErr w:type="spellEnd"/>
      <w:r>
        <w:t xml:space="preserve"> schwär. 1 Johann. 5. Item wer da sagt/ ich kenn </w:t>
      </w:r>
      <w:proofErr w:type="spellStart"/>
      <w:r>
        <w:t>jn</w:t>
      </w:r>
      <w:proofErr w:type="spellEnd"/>
      <w:r>
        <w:t xml:space="preserve"> (</w:t>
      </w:r>
      <w:proofErr w:type="spellStart"/>
      <w:r>
        <w:t>nemlich</w:t>
      </w:r>
      <w:proofErr w:type="spellEnd"/>
      <w:r>
        <w:t xml:space="preserve"> den Herren Jesum Christum) </w:t>
      </w:r>
      <w:proofErr w:type="spellStart"/>
      <w:r>
        <w:t>vnd</w:t>
      </w:r>
      <w:proofErr w:type="spellEnd"/>
      <w:r>
        <w:t xml:space="preserve"> halt seine </w:t>
      </w:r>
      <w:proofErr w:type="spellStart"/>
      <w:r>
        <w:t>gebott</w:t>
      </w:r>
      <w:proofErr w:type="spellEnd"/>
      <w:r>
        <w:t xml:space="preserve"> </w:t>
      </w:r>
      <w:proofErr w:type="spellStart"/>
      <w:r>
        <w:t>nit</w:t>
      </w:r>
      <w:proofErr w:type="spellEnd"/>
      <w:r>
        <w:t xml:space="preserve">/ der ist </w:t>
      </w:r>
      <w:proofErr w:type="spellStart"/>
      <w:r>
        <w:t>ain</w:t>
      </w:r>
      <w:proofErr w:type="spellEnd"/>
      <w:r>
        <w:t xml:space="preserve"> </w:t>
      </w:r>
      <w:proofErr w:type="spellStart"/>
      <w:r>
        <w:t>lugner</w:t>
      </w:r>
      <w:proofErr w:type="spellEnd"/>
      <w:r>
        <w:t xml:space="preserve">/ </w:t>
      </w:r>
      <w:proofErr w:type="spellStart"/>
      <w:r>
        <w:t>vnnd</w:t>
      </w:r>
      <w:proofErr w:type="spellEnd"/>
      <w:r>
        <w:t xml:space="preserve"> in </w:t>
      </w:r>
      <w:proofErr w:type="spellStart"/>
      <w:r>
        <w:t>jm</w:t>
      </w:r>
      <w:proofErr w:type="spellEnd"/>
      <w:r>
        <w:t xml:space="preserve"> ist </w:t>
      </w:r>
      <w:proofErr w:type="spellStart"/>
      <w:r>
        <w:t>kain</w:t>
      </w:r>
      <w:proofErr w:type="spellEnd"/>
      <w:r>
        <w:t xml:space="preserve"> </w:t>
      </w:r>
      <w:proofErr w:type="spellStart"/>
      <w:r>
        <w:t>warhait</w:t>
      </w:r>
      <w:proofErr w:type="spellEnd"/>
      <w:r>
        <w:t xml:space="preserve">/ 1 Johann, 2, Er ist auch </w:t>
      </w:r>
      <w:proofErr w:type="spellStart"/>
      <w:r>
        <w:t>darumb</w:t>
      </w:r>
      <w:proofErr w:type="spellEnd"/>
      <w:r>
        <w:t xml:space="preserve"> im </w:t>
      </w:r>
      <w:proofErr w:type="spellStart"/>
      <w:r>
        <w:t>flaisch</w:t>
      </w:r>
      <w:proofErr w:type="spellEnd"/>
      <w:r>
        <w:t xml:space="preserve"> kommen/ </w:t>
      </w:r>
      <w:proofErr w:type="spellStart"/>
      <w:r>
        <w:t>vnd</w:t>
      </w:r>
      <w:proofErr w:type="spellEnd"/>
      <w:r>
        <w:t xml:space="preserve"> hat die </w:t>
      </w:r>
      <w:proofErr w:type="spellStart"/>
      <w:r>
        <w:t>sünd</w:t>
      </w:r>
      <w:proofErr w:type="spellEnd"/>
      <w:r>
        <w:t xml:space="preserve"> im </w:t>
      </w:r>
      <w:proofErr w:type="spellStart"/>
      <w:r>
        <w:t>flaisch</w:t>
      </w:r>
      <w:proofErr w:type="spellEnd"/>
      <w:r>
        <w:t xml:space="preserve"> durch </w:t>
      </w:r>
      <w:proofErr w:type="spellStart"/>
      <w:r>
        <w:t>sünd</w:t>
      </w:r>
      <w:proofErr w:type="spellEnd"/>
      <w:r>
        <w:t xml:space="preserve"> </w:t>
      </w:r>
      <w:proofErr w:type="spellStart"/>
      <w:r>
        <w:t>verdampt</w:t>
      </w:r>
      <w:proofErr w:type="spellEnd"/>
      <w:r>
        <w:t xml:space="preserve">/ </w:t>
      </w:r>
      <w:proofErr w:type="spellStart"/>
      <w:r>
        <w:t>auff</w:t>
      </w:r>
      <w:proofErr w:type="spellEnd"/>
      <w:r>
        <w:t xml:space="preserve"> das die </w:t>
      </w:r>
      <w:proofErr w:type="spellStart"/>
      <w:r>
        <w:t>gerechtigkait</w:t>
      </w:r>
      <w:proofErr w:type="spellEnd"/>
      <w:r>
        <w:t xml:space="preserve"> vom </w:t>
      </w:r>
      <w:proofErr w:type="spellStart"/>
      <w:r>
        <w:t>gesetz</w:t>
      </w:r>
      <w:proofErr w:type="spellEnd"/>
      <w:r>
        <w:t xml:space="preserve"> erfordert/ </w:t>
      </w:r>
      <w:proofErr w:type="spellStart"/>
      <w:r>
        <w:t>inn</w:t>
      </w:r>
      <w:proofErr w:type="spellEnd"/>
      <w:r>
        <w:t xml:space="preserve"> </w:t>
      </w:r>
      <w:proofErr w:type="spellStart"/>
      <w:r>
        <w:t>vns</w:t>
      </w:r>
      <w:proofErr w:type="spellEnd"/>
      <w:r>
        <w:t xml:space="preserve"> erfüllt wurde/ Rom. 8. Da will </w:t>
      </w:r>
      <w:proofErr w:type="spellStart"/>
      <w:r>
        <w:t>ye</w:t>
      </w:r>
      <w:proofErr w:type="spellEnd"/>
      <w:r>
        <w:t xml:space="preserve"> </w:t>
      </w:r>
      <w:proofErr w:type="spellStart"/>
      <w:r>
        <w:t>ain</w:t>
      </w:r>
      <w:proofErr w:type="spellEnd"/>
      <w:r>
        <w:t xml:space="preserve"> </w:t>
      </w:r>
      <w:proofErr w:type="spellStart"/>
      <w:r>
        <w:t>freyer</w:t>
      </w:r>
      <w:proofErr w:type="spellEnd"/>
      <w:r>
        <w:t xml:space="preserve"> guter will zugehören/ soll es </w:t>
      </w:r>
      <w:proofErr w:type="spellStart"/>
      <w:r>
        <w:t>annders</w:t>
      </w:r>
      <w:proofErr w:type="spellEnd"/>
      <w:r>
        <w:t xml:space="preserve"> </w:t>
      </w:r>
      <w:proofErr w:type="spellStart"/>
      <w:r>
        <w:t>dermassen</w:t>
      </w:r>
      <w:proofErr w:type="spellEnd"/>
      <w:r>
        <w:t xml:space="preserve"> geschehen/ </w:t>
      </w:r>
      <w:proofErr w:type="spellStart"/>
      <w:r>
        <w:t>vnnd</w:t>
      </w:r>
      <w:proofErr w:type="spellEnd"/>
      <w:r>
        <w:t xml:space="preserve"> recht verbracht werden. </w:t>
      </w:r>
    </w:p>
    <w:p w14:paraId="7E2D66DF" w14:textId="77777777" w:rsidR="001247EE" w:rsidRDefault="001247EE" w:rsidP="001247EE">
      <w:pPr>
        <w:pStyle w:val="StandardWeb"/>
      </w:pPr>
      <w:proofErr w:type="spellStart"/>
      <w:r>
        <w:t>Solchs</w:t>
      </w:r>
      <w:proofErr w:type="spellEnd"/>
      <w:r>
        <w:t xml:space="preserve"> alles </w:t>
      </w:r>
      <w:proofErr w:type="spellStart"/>
      <w:r>
        <w:t>wirdt</w:t>
      </w:r>
      <w:proofErr w:type="spellEnd"/>
      <w:r>
        <w:t xml:space="preserve"> gelernet in der </w:t>
      </w:r>
      <w:proofErr w:type="spellStart"/>
      <w:r>
        <w:t>schul</w:t>
      </w:r>
      <w:proofErr w:type="spellEnd"/>
      <w:r>
        <w:t xml:space="preserve"> Christi Jesu </w:t>
      </w:r>
      <w:proofErr w:type="spellStart"/>
      <w:r>
        <w:t>vnsers</w:t>
      </w:r>
      <w:proofErr w:type="spellEnd"/>
      <w:r>
        <w:t xml:space="preserve"> </w:t>
      </w:r>
      <w:proofErr w:type="spellStart"/>
      <w:r>
        <w:t>ainigen</w:t>
      </w:r>
      <w:proofErr w:type="spellEnd"/>
      <w:r>
        <w:t xml:space="preserve"> </w:t>
      </w:r>
      <w:proofErr w:type="spellStart"/>
      <w:r>
        <w:t>maisters</w:t>
      </w:r>
      <w:proofErr w:type="spellEnd"/>
      <w:r>
        <w:t xml:space="preserve">/ da </w:t>
      </w:r>
      <w:proofErr w:type="spellStart"/>
      <w:r>
        <w:t>erfaret</w:t>
      </w:r>
      <w:proofErr w:type="spellEnd"/>
      <w:r>
        <w:t xml:space="preserve">/ </w:t>
      </w:r>
      <w:proofErr w:type="spellStart"/>
      <w:r>
        <w:t>fület</w:t>
      </w:r>
      <w:proofErr w:type="spellEnd"/>
      <w:r>
        <w:t xml:space="preserve"> </w:t>
      </w:r>
      <w:proofErr w:type="spellStart"/>
      <w:r>
        <w:t>vnd</w:t>
      </w:r>
      <w:proofErr w:type="spellEnd"/>
      <w:r>
        <w:t xml:space="preserve"> empfindet das </w:t>
      </w:r>
      <w:proofErr w:type="spellStart"/>
      <w:r>
        <w:t>glaubig</w:t>
      </w:r>
      <w:proofErr w:type="spellEnd"/>
      <w:r>
        <w:t xml:space="preserve"> </w:t>
      </w:r>
      <w:proofErr w:type="spellStart"/>
      <w:r>
        <w:t>hertz</w:t>
      </w:r>
      <w:proofErr w:type="spellEnd"/>
      <w:r>
        <w:t xml:space="preserve">/ die </w:t>
      </w:r>
      <w:proofErr w:type="spellStart"/>
      <w:r>
        <w:t>freyhait</w:t>
      </w:r>
      <w:proofErr w:type="spellEnd"/>
      <w:r>
        <w:t xml:space="preserve">/ </w:t>
      </w:r>
      <w:proofErr w:type="spellStart"/>
      <w:r>
        <w:t>krafft</w:t>
      </w:r>
      <w:proofErr w:type="spellEnd"/>
      <w:r>
        <w:t xml:space="preserve"> </w:t>
      </w:r>
      <w:proofErr w:type="spellStart"/>
      <w:r>
        <w:t>vnnd</w:t>
      </w:r>
      <w:proofErr w:type="spellEnd"/>
      <w:r>
        <w:t xml:space="preserve"> </w:t>
      </w:r>
      <w:proofErr w:type="spellStart"/>
      <w:r>
        <w:t>süssigkait</w:t>
      </w:r>
      <w:proofErr w:type="spellEnd"/>
      <w:r>
        <w:t xml:space="preserve"> des </w:t>
      </w:r>
      <w:proofErr w:type="spellStart"/>
      <w:r>
        <w:t>worts</w:t>
      </w:r>
      <w:proofErr w:type="spellEnd"/>
      <w:r>
        <w:t xml:space="preserve"> Gottes/ </w:t>
      </w:r>
      <w:proofErr w:type="spellStart"/>
      <w:r>
        <w:t>vnnd</w:t>
      </w:r>
      <w:proofErr w:type="spellEnd"/>
      <w:r>
        <w:t xml:space="preserve"> seiner ewigen </w:t>
      </w:r>
      <w:proofErr w:type="spellStart"/>
      <w:r>
        <w:t>warhait</w:t>
      </w:r>
      <w:proofErr w:type="spellEnd"/>
      <w:r>
        <w:t xml:space="preserve"> im </w:t>
      </w:r>
      <w:proofErr w:type="spellStart"/>
      <w:r>
        <w:t>hailigen</w:t>
      </w:r>
      <w:proofErr w:type="spellEnd"/>
      <w:r>
        <w:t xml:space="preserve"> </w:t>
      </w:r>
      <w:proofErr w:type="spellStart"/>
      <w:r>
        <w:t>gaist</w:t>
      </w:r>
      <w:proofErr w:type="spellEnd"/>
      <w:r>
        <w:t xml:space="preserve">/ der in alle </w:t>
      </w:r>
      <w:proofErr w:type="spellStart"/>
      <w:r>
        <w:t>warhait</w:t>
      </w:r>
      <w:proofErr w:type="spellEnd"/>
      <w:r>
        <w:t xml:space="preserve"> </w:t>
      </w:r>
      <w:proofErr w:type="spellStart"/>
      <w:r>
        <w:t>laytet</w:t>
      </w:r>
      <w:proofErr w:type="spellEnd"/>
      <w:r>
        <w:t xml:space="preserve">/ da </w:t>
      </w:r>
      <w:proofErr w:type="spellStart"/>
      <w:r>
        <w:t>kompt</w:t>
      </w:r>
      <w:proofErr w:type="spellEnd"/>
      <w:r>
        <w:t xml:space="preserve"> man auch zu allem reichtumb des verstands/ der da ist im </w:t>
      </w:r>
      <w:proofErr w:type="spellStart"/>
      <w:r>
        <w:t>erkandtnuß</w:t>
      </w:r>
      <w:proofErr w:type="spellEnd"/>
      <w:r>
        <w:t xml:space="preserve"> des </w:t>
      </w:r>
      <w:proofErr w:type="spellStart"/>
      <w:r>
        <w:t>gehaimnuß</w:t>
      </w:r>
      <w:proofErr w:type="spellEnd"/>
      <w:r>
        <w:t xml:space="preserve"> deß (</w:t>
      </w:r>
      <w:proofErr w:type="spellStart"/>
      <w:r>
        <w:t>allmechtigen</w:t>
      </w:r>
      <w:proofErr w:type="spellEnd"/>
      <w:r>
        <w:t xml:space="preserve">) Gottes des Vatters </w:t>
      </w:r>
      <w:proofErr w:type="spellStart"/>
      <w:r>
        <w:t>vnd</w:t>
      </w:r>
      <w:proofErr w:type="spellEnd"/>
      <w:r>
        <w:t xml:space="preserve"> des (Herren) Christi/ </w:t>
      </w:r>
      <w:proofErr w:type="spellStart"/>
      <w:r>
        <w:t>inn</w:t>
      </w:r>
      <w:proofErr w:type="spellEnd"/>
      <w:r>
        <w:t xml:space="preserve"> welchem alle </w:t>
      </w:r>
      <w:proofErr w:type="spellStart"/>
      <w:r>
        <w:t>verborgne</w:t>
      </w:r>
      <w:proofErr w:type="spellEnd"/>
      <w:r>
        <w:t xml:space="preserve"> schätz/ der </w:t>
      </w:r>
      <w:proofErr w:type="spellStart"/>
      <w:r>
        <w:t>weißhait</w:t>
      </w:r>
      <w:proofErr w:type="spellEnd"/>
      <w:r>
        <w:t xml:space="preserve"> </w:t>
      </w:r>
      <w:proofErr w:type="spellStart"/>
      <w:r>
        <w:t>vnd</w:t>
      </w:r>
      <w:proofErr w:type="spellEnd"/>
      <w:r>
        <w:t xml:space="preserve"> des </w:t>
      </w:r>
      <w:proofErr w:type="spellStart"/>
      <w:r>
        <w:t>wissens</w:t>
      </w:r>
      <w:proofErr w:type="spellEnd"/>
      <w:r>
        <w:t xml:space="preserve"> </w:t>
      </w:r>
      <w:proofErr w:type="spellStart"/>
      <w:r>
        <w:t>seind</w:t>
      </w:r>
      <w:proofErr w:type="spellEnd"/>
      <w:r>
        <w:t xml:space="preserve">/ wie Paulus leeret/ </w:t>
      </w:r>
      <w:proofErr w:type="spellStart"/>
      <w:r>
        <w:t>vnd</w:t>
      </w:r>
      <w:proofErr w:type="spellEnd"/>
      <w:r>
        <w:t xml:space="preserve"> wünscht das es allen Christen </w:t>
      </w:r>
      <w:proofErr w:type="spellStart"/>
      <w:r>
        <w:t>widerfare</w:t>
      </w:r>
      <w:proofErr w:type="spellEnd"/>
      <w:r>
        <w:t xml:space="preserve">/ </w:t>
      </w:r>
      <w:proofErr w:type="spellStart"/>
      <w:r>
        <w:t>auff</w:t>
      </w:r>
      <w:proofErr w:type="spellEnd"/>
      <w:r>
        <w:t xml:space="preserve"> das auch ein </w:t>
      </w:r>
      <w:proofErr w:type="spellStart"/>
      <w:r>
        <w:t>yegklicher</w:t>
      </w:r>
      <w:proofErr w:type="spellEnd"/>
      <w:r>
        <w:t xml:space="preserve"> </w:t>
      </w:r>
      <w:proofErr w:type="spellStart"/>
      <w:r>
        <w:t>mensch</w:t>
      </w:r>
      <w:proofErr w:type="spellEnd"/>
      <w:r>
        <w:t xml:space="preserve">/ </w:t>
      </w:r>
      <w:proofErr w:type="spellStart"/>
      <w:r>
        <w:t>dargestelt</w:t>
      </w:r>
      <w:proofErr w:type="spellEnd"/>
      <w:r>
        <w:t xml:space="preserve"> werde </w:t>
      </w:r>
      <w:proofErr w:type="spellStart"/>
      <w:r>
        <w:t>volkommen</w:t>
      </w:r>
      <w:proofErr w:type="spellEnd"/>
      <w:r>
        <w:t xml:space="preserve"> in Cristo Jesu/ Col. 1. 2. </w:t>
      </w:r>
    </w:p>
    <w:p w14:paraId="2ED0813C" w14:textId="77777777" w:rsidR="001247EE" w:rsidRDefault="001247EE" w:rsidP="001247EE">
      <w:pPr>
        <w:pStyle w:val="StandardWeb"/>
      </w:pPr>
      <w:r>
        <w:t xml:space="preserve">Diß ist nu wie gesagt/ die rain </w:t>
      </w:r>
      <w:proofErr w:type="spellStart"/>
      <w:r>
        <w:t>haylsam</w:t>
      </w:r>
      <w:proofErr w:type="spellEnd"/>
      <w:r>
        <w:t xml:space="preserve"> leer Christi/ </w:t>
      </w:r>
      <w:proofErr w:type="spellStart"/>
      <w:r>
        <w:t>vnnd</w:t>
      </w:r>
      <w:proofErr w:type="spellEnd"/>
      <w:r>
        <w:t xml:space="preserve"> der </w:t>
      </w:r>
      <w:proofErr w:type="spellStart"/>
      <w:r>
        <w:t>ainig</w:t>
      </w:r>
      <w:proofErr w:type="spellEnd"/>
      <w:r>
        <w:t xml:space="preserve"> weg zu </w:t>
      </w:r>
      <w:proofErr w:type="spellStart"/>
      <w:r>
        <w:t>Got</w:t>
      </w:r>
      <w:proofErr w:type="spellEnd"/>
      <w:r>
        <w:t xml:space="preserve"> </w:t>
      </w:r>
      <w:proofErr w:type="spellStart"/>
      <w:r>
        <w:t>zukomen</w:t>
      </w:r>
      <w:proofErr w:type="spellEnd"/>
      <w:r>
        <w:t xml:space="preserve"> im waren glauben/ Ja Christus der Son Gottes ist der weg </w:t>
      </w:r>
      <w:proofErr w:type="spellStart"/>
      <w:r>
        <w:t>selbs</w:t>
      </w:r>
      <w:proofErr w:type="spellEnd"/>
      <w:r>
        <w:t xml:space="preserve">/ die </w:t>
      </w:r>
      <w:proofErr w:type="spellStart"/>
      <w:r>
        <w:t>warhait</w:t>
      </w:r>
      <w:proofErr w:type="spellEnd"/>
      <w:r>
        <w:t xml:space="preserve"> </w:t>
      </w:r>
      <w:proofErr w:type="spellStart"/>
      <w:r>
        <w:t>vnnd</w:t>
      </w:r>
      <w:proofErr w:type="spellEnd"/>
      <w:r>
        <w:t xml:space="preserve"> das leben/ wie er </w:t>
      </w:r>
      <w:proofErr w:type="spellStart"/>
      <w:r>
        <w:t>ettwan</w:t>
      </w:r>
      <w:proofErr w:type="spellEnd"/>
      <w:r>
        <w:t xml:space="preserve"> in den tagen seines </w:t>
      </w:r>
      <w:proofErr w:type="spellStart"/>
      <w:r>
        <w:t>flaischs</w:t>
      </w:r>
      <w:proofErr w:type="spellEnd"/>
      <w:r>
        <w:t xml:space="preserve">/ die </w:t>
      </w:r>
      <w:proofErr w:type="spellStart"/>
      <w:r>
        <w:t>buß</w:t>
      </w:r>
      <w:proofErr w:type="spellEnd"/>
      <w:r>
        <w:t xml:space="preserve"> </w:t>
      </w:r>
      <w:proofErr w:type="spellStart"/>
      <w:r>
        <w:t>vnd</w:t>
      </w:r>
      <w:proofErr w:type="spellEnd"/>
      <w:r>
        <w:t xml:space="preserve"> das </w:t>
      </w:r>
      <w:proofErr w:type="spellStart"/>
      <w:r>
        <w:t>Euangely</w:t>
      </w:r>
      <w:proofErr w:type="spellEnd"/>
      <w:r>
        <w:t xml:space="preserve"> des Reichs Gottes hat verkündiget/ Also </w:t>
      </w:r>
      <w:proofErr w:type="spellStart"/>
      <w:r>
        <w:t>kumpt</w:t>
      </w:r>
      <w:proofErr w:type="spellEnd"/>
      <w:r>
        <w:t xml:space="preserve"> er noch durch seinen </w:t>
      </w:r>
      <w:proofErr w:type="spellStart"/>
      <w:r>
        <w:t>gaist</w:t>
      </w:r>
      <w:proofErr w:type="spellEnd"/>
      <w:r>
        <w:t xml:space="preserve">/ </w:t>
      </w:r>
      <w:proofErr w:type="spellStart"/>
      <w:r>
        <w:t>klopfft</w:t>
      </w:r>
      <w:proofErr w:type="spellEnd"/>
      <w:r>
        <w:t xml:space="preserve"> an in </w:t>
      </w:r>
      <w:proofErr w:type="spellStart"/>
      <w:r>
        <w:t>vnserm</w:t>
      </w:r>
      <w:proofErr w:type="spellEnd"/>
      <w:r>
        <w:t xml:space="preserve"> </w:t>
      </w:r>
      <w:proofErr w:type="spellStart"/>
      <w:r>
        <w:t>hertzen</w:t>
      </w:r>
      <w:proofErr w:type="spellEnd"/>
      <w:r>
        <w:t xml:space="preserve"> on </w:t>
      </w:r>
      <w:proofErr w:type="spellStart"/>
      <w:r>
        <w:t>vnderlaß</w:t>
      </w:r>
      <w:proofErr w:type="spellEnd"/>
      <w:r>
        <w:t xml:space="preserve">/ </w:t>
      </w:r>
      <w:proofErr w:type="spellStart"/>
      <w:r>
        <w:t>vnnd</w:t>
      </w:r>
      <w:proofErr w:type="spellEnd"/>
      <w:r>
        <w:t xml:space="preserve"> prediget </w:t>
      </w:r>
      <w:proofErr w:type="spellStart"/>
      <w:r>
        <w:t>vns</w:t>
      </w:r>
      <w:proofErr w:type="spellEnd"/>
      <w:r>
        <w:t xml:space="preserve"> mit </w:t>
      </w:r>
      <w:proofErr w:type="spellStart"/>
      <w:r>
        <w:t>darbiettung</w:t>
      </w:r>
      <w:proofErr w:type="spellEnd"/>
      <w:r>
        <w:t xml:space="preserve"> seiner </w:t>
      </w:r>
      <w:proofErr w:type="spellStart"/>
      <w:r>
        <w:t>gnaden</w:t>
      </w:r>
      <w:proofErr w:type="spellEnd"/>
      <w:r>
        <w:t xml:space="preserve"> die </w:t>
      </w:r>
      <w:proofErr w:type="spellStart"/>
      <w:r>
        <w:t>buß</w:t>
      </w:r>
      <w:proofErr w:type="spellEnd"/>
      <w:r>
        <w:t xml:space="preserve"> </w:t>
      </w:r>
      <w:proofErr w:type="spellStart"/>
      <w:r>
        <w:t>vnd</w:t>
      </w:r>
      <w:proofErr w:type="spellEnd"/>
      <w:r>
        <w:t xml:space="preserve"> den </w:t>
      </w:r>
      <w:proofErr w:type="spellStart"/>
      <w:r>
        <w:t>friden</w:t>
      </w:r>
      <w:proofErr w:type="spellEnd"/>
      <w:r>
        <w:t xml:space="preserve"> Gottes für </w:t>
      </w:r>
      <w:proofErr w:type="spellStart"/>
      <w:r>
        <w:t>vnd</w:t>
      </w:r>
      <w:proofErr w:type="spellEnd"/>
      <w:r>
        <w:t xml:space="preserve"> für/ auf das sich ja </w:t>
      </w:r>
      <w:proofErr w:type="spellStart"/>
      <w:r>
        <w:t>nyemandt</w:t>
      </w:r>
      <w:proofErr w:type="spellEnd"/>
      <w:r>
        <w:t xml:space="preserve"> hab zu entschuldigen/ wie </w:t>
      </w:r>
      <w:proofErr w:type="spellStart"/>
      <w:r>
        <w:t>geschriben</w:t>
      </w:r>
      <w:proofErr w:type="spellEnd"/>
      <w:r>
        <w:t xml:space="preserve"> </w:t>
      </w:r>
      <w:proofErr w:type="spellStart"/>
      <w:r>
        <w:t>steet</w:t>
      </w:r>
      <w:proofErr w:type="spellEnd"/>
      <w:r>
        <w:t xml:space="preserve"> </w:t>
      </w:r>
      <w:proofErr w:type="spellStart"/>
      <w:r>
        <w:t>Sihe</w:t>
      </w:r>
      <w:proofErr w:type="spellEnd"/>
      <w:r>
        <w:t xml:space="preserve"> ich bin für die </w:t>
      </w:r>
      <w:proofErr w:type="spellStart"/>
      <w:r>
        <w:t>thür</w:t>
      </w:r>
      <w:proofErr w:type="spellEnd"/>
      <w:r>
        <w:t xml:space="preserve"> </w:t>
      </w:r>
      <w:proofErr w:type="spellStart"/>
      <w:r>
        <w:t>getretten</w:t>
      </w:r>
      <w:proofErr w:type="spellEnd"/>
      <w:r>
        <w:t xml:space="preserve"> </w:t>
      </w:r>
      <w:proofErr w:type="spellStart"/>
      <w:r>
        <w:t>vnd</w:t>
      </w:r>
      <w:proofErr w:type="spellEnd"/>
      <w:r>
        <w:t xml:space="preserve"> </w:t>
      </w:r>
      <w:proofErr w:type="spellStart"/>
      <w:r>
        <w:t>klopff</w:t>
      </w:r>
      <w:proofErr w:type="spellEnd"/>
      <w:r>
        <w:t xml:space="preserve"> an/ so </w:t>
      </w:r>
      <w:proofErr w:type="spellStart"/>
      <w:r>
        <w:t>yemant</w:t>
      </w:r>
      <w:proofErr w:type="spellEnd"/>
      <w:r>
        <w:t xml:space="preserve"> mein </w:t>
      </w:r>
      <w:proofErr w:type="spellStart"/>
      <w:r>
        <w:t>stymm</w:t>
      </w:r>
      <w:proofErr w:type="spellEnd"/>
      <w:r>
        <w:t xml:space="preserve"> hören </w:t>
      </w:r>
      <w:proofErr w:type="spellStart"/>
      <w:r>
        <w:t>wirdt</w:t>
      </w:r>
      <w:proofErr w:type="spellEnd"/>
      <w:r>
        <w:t xml:space="preserve">/ </w:t>
      </w:r>
      <w:proofErr w:type="spellStart"/>
      <w:r>
        <w:t>vnd</w:t>
      </w:r>
      <w:proofErr w:type="spellEnd"/>
      <w:r>
        <w:t xml:space="preserve"> die </w:t>
      </w:r>
      <w:proofErr w:type="spellStart"/>
      <w:r>
        <w:t>thür</w:t>
      </w:r>
      <w:proofErr w:type="spellEnd"/>
      <w:r>
        <w:t xml:space="preserve"> auf thun/ zu dem wird ich </w:t>
      </w:r>
      <w:proofErr w:type="spellStart"/>
      <w:r>
        <w:t>eingeen</w:t>
      </w:r>
      <w:proofErr w:type="spellEnd"/>
      <w:r>
        <w:t xml:space="preserve">/ </w:t>
      </w:r>
      <w:proofErr w:type="spellStart"/>
      <w:r>
        <w:t>vnd</w:t>
      </w:r>
      <w:proofErr w:type="spellEnd"/>
      <w:r>
        <w:t xml:space="preserve"> das </w:t>
      </w:r>
      <w:proofErr w:type="spellStart"/>
      <w:r>
        <w:t>abentmal</w:t>
      </w:r>
      <w:proofErr w:type="spellEnd"/>
      <w:r>
        <w:t xml:space="preserve"> mit </w:t>
      </w:r>
      <w:proofErr w:type="spellStart"/>
      <w:r>
        <w:t>jm</w:t>
      </w:r>
      <w:proofErr w:type="spellEnd"/>
      <w:r>
        <w:t xml:space="preserve"> halten/ </w:t>
      </w:r>
      <w:proofErr w:type="spellStart"/>
      <w:r>
        <w:t>vnnd</w:t>
      </w:r>
      <w:proofErr w:type="spellEnd"/>
      <w:r>
        <w:t xml:space="preserve"> Er mit mir/ Apoc. 3. </w:t>
      </w:r>
      <w:proofErr w:type="spellStart"/>
      <w:r>
        <w:t>Vnnd</w:t>
      </w:r>
      <w:proofErr w:type="spellEnd"/>
      <w:r>
        <w:t xml:space="preserve"> abermal </w:t>
      </w:r>
      <w:proofErr w:type="spellStart"/>
      <w:r>
        <w:t>ermanet</w:t>
      </w:r>
      <w:proofErr w:type="spellEnd"/>
      <w:r>
        <w:t xml:space="preserve"> der </w:t>
      </w:r>
      <w:proofErr w:type="spellStart"/>
      <w:r>
        <w:t>gaist</w:t>
      </w:r>
      <w:proofErr w:type="spellEnd"/>
      <w:r>
        <w:t xml:space="preserve"> Gottes im Propheten/ </w:t>
      </w:r>
      <w:proofErr w:type="spellStart"/>
      <w:r>
        <w:t>vnd</w:t>
      </w:r>
      <w:proofErr w:type="spellEnd"/>
      <w:r>
        <w:t xml:space="preserve"> spricht von Christo/ </w:t>
      </w:r>
      <w:proofErr w:type="spellStart"/>
      <w:r>
        <w:t>Heüt</w:t>
      </w:r>
      <w:proofErr w:type="spellEnd"/>
      <w:r>
        <w:t xml:space="preserve"> so </w:t>
      </w:r>
      <w:proofErr w:type="spellStart"/>
      <w:r>
        <w:t>jr</w:t>
      </w:r>
      <w:proofErr w:type="spellEnd"/>
      <w:r>
        <w:t xml:space="preserve"> sein </w:t>
      </w:r>
      <w:proofErr w:type="spellStart"/>
      <w:r>
        <w:t>stymm</w:t>
      </w:r>
      <w:proofErr w:type="spellEnd"/>
      <w:r>
        <w:t xml:space="preserve"> hören werdet/ so verstocket </w:t>
      </w:r>
      <w:proofErr w:type="spellStart"/>
      <w:r>
        <w:t>ewre</w:t>
      </w:r>
      <w:proofErr w:type="spellEnd"/>
      <w:r>
        <w:t xml:space="preserve"> </w:t>
      </w:r>
      <w:proofErr w:type="spellStart"/>
      <w:r>
        <w:t>hertzen</w:t>
      </w:r>
      <w:proofErr w:type="spellEnd"/>
      <w:r>
        <w:t xml:space="preserve"> </w:t>
      </w:r>
      <w:proofErr w:type="spellStart"/>
      <w:r>
        <w:t>nit</w:t>
      </w:r>
      <w:proofErr w:type="spellEnd"/>
      <w:r>
        <w:t xml:space="preserve">/ wie in der </w:t>
      </w:r>
      <w:proofErr w:type="spellStart"/>
      <w:r>
        <w:t>verbitterung</w:t>
      </w:r>
      <w:proofErr w:type="spellEnd"/>
      <w:r>
        <w:t xml:space="preserve"> </w:t>
      </w:r>
      <w:proofErr w:type="spellStart"/>
      <w:r>
        <w:t>geschach</w:t>
      </w:r>
      <w:proofErr w:type="spellEnd"/>
      <w:r>
        <w:t xml:space="preserve">/ Solch </w:t>
      </w:r>
      <w:proofErr w:type="spellStart"/>
      <w:r>
        <w:t>heüt</w:t>
      </w:r>
      <w:proofErr w:type="spellEnd"/>
      <w:r>
        <w:t xml:space="preserve"> </w:t>
      </w:r>
      <w:proofErr w:type="spellStart"/>
      <w:r>
        <w:t>weret</w:t>
      </w:r>
      <w:proofErr w:type="spellEnd"/>
      <w:r>
        <w:t xml:space="preserve"> noch </w:t>
      </w:r>
      <w:proofErr w:type="spellStart"/>
      <w:r>
        <w:t>ymmerdar</w:t>
      </w:r>
      <w:proofErr w:type="spellEnd"/>
      <w:r>
        <w:t xml:space="preserve">/ als </w:t>
      </w:r>
      <w:proofErr w:type="spellStart"/>
      <w:r>
        <w:t>PAulus</w:t>
      </w:r>
      <w:proofErr w:type="spellEnd"/>
      <w:r>
        <w:t xml:space="preserve"> sagt/ Heb. 3. 4. </w:t>
      </w:r>
      <w:proofErr w:type="spellStart"/>
      <w:r>
        <w:t>darinn</w:t>
      </w:r>
      <w:proofErr w:type="spellEnd"/>
      <w:r>
        <w:t xml:space="preserve"> </w:t>
      </w:r>
      <w:proofErr w:type="spellStart"/>
      <w:r>
        <w:t>vns</w:t>
      </w:r>
      <w:proofErr w:type="spellEnd"/>
      <w:r>
        <w:t xml:space="preserve"> der Herr Jesus/ als der </w:t>
      </w:r>
      <w:proofErr w:type="spellStart"/>
      <w:r>
        <w:t>ainig</w:t>
      </w:r>
      <w:proofErr w:type="spellEnd"/>
      <w:r>
        <w:t xml:space="preserve"> </w:t>
      </w:r>
      <w:proofErr w:type="spellStart"/>
      <w:r>
        <w:t>hirt</w:t>
      </w:r>
      <w:proofErr w:type="spellEnd"/>
      <w:r>
        <w:t xml:space="preserve"> </w:t>
      </w:r>
      <w:proofErr w:type="spellStart"/>
      <w:r>
        <w:t>vnd</w:t>
      </w:r>
      <w:proofErr w:type="spellEnd"/>
      <w:r>
        <w:t xml:space="preserve"> Bischoff </w:t>
      </w:r>
      <w:proofErr w:type="spellStart"/>
      <w:r>
        <w:t>vnser</w:t>
      </w:r>
      <w:proofErr w:type="spellEnd"/>
      <w:r>
        <w:t xml:space="preserve"> </w:t>
      </w:r>
      <w:proofErr w:type="spellStart"/>
      <w:r>
        <w:t>seelen</w:t>
      </w:r>
      <w:proofErr w:type="spellEnd"/>
      <w:r>
        <w:t xml:space="preserve">/ </w:t>
      </w:r>
      <w:proofErr w:type="spellStart"/>
      <w:r>
        <w:t>rufft</w:t>
      </w:r>
      <w:proofErr w:type="spellEnd"/>
      <w:r>
        <w:t xml:space="preserve">/ </w:t>
      </w:r>
      <w:proofErr w:type="spellStart"/>
      <w:r>
        <w:t>auff</w:t>
      </w:r>
      <w:proofErr w:type="spellEnd"/>
      <w:r>
        <w:t xml:space="preserve"> das wir von </w:t>
      </w:r>
      <w:proofErr w:type="spellStart"/>
      <w:r>
        <w:t>sünden</w:t>
      </w:r>
      <w:proofErr w:type="spellEnd"/>
      <w:r>
        <w:t xml:space="preserve"> </w:t>
      </w:r>
      <w:proofErr w:type="spellStart"/>
      <w:r>
        <w:t>absteen</w:t>
      </w:r>
      <w:proofErr w:type="spellEnd"/>
      <w:r>
        <w:t xml:space="preserve">/ an </w:t>
      </w:r>
      <w:proofErr w:type="spellStart"/>
      <w:r>
        <w:t>jnen</w:t>
      </w:r>
      <w:proofErr w:type="spellEnd"/>
      <w:r>
        <w:t xml:space="preserve"> glauben/ </w:t>
      </w:r>
      <w:proofErr w:type="spellStart"/>
      <w:r>
        <w:t>vnnd</w:t>
      </w:r>
      <w:proofErr w:type="spellEnd"/>
      <w:r>
        <w:t xml:space="preserve"> durch </w:t>
      </w:r>
      <w:proofErr w:type="spellStart"/>
      <w:r>
        <w:t>jn</w:t>
      </w:r>
      <w:proofErr w:type="spellEnd"/>
      <w:r>
        <w:t xml:space="preserve"> in die </w:t>
      </w:r>
      <w:proofErr w:type="spellStart"/>
      <w:r>
        <w:t>Götlich</w:t>
      </w:r>
      <w:proofErr w:type="spellEnd"/>
      <w:r>
        <w:t xml:space="preserve"> </w:t>
      </w:r>
      <w:proofErr w:type="spellStart"/>
      <w:r>
        <w:t>ruw</w:t>
      </w:r>
      <w:proofErr w:type="spellEnd"/>
      <w:r>
        <w:t xml:space="preserve"> </w:t>
      </w:r>
      <w:proofErr w:type="spellStart"/>
      <w:r>
        <w:t>eingeen</w:t>
      </w:r>
      <w:proofErr w:type="spellEnd"/>
      <w:r>
        <w:t xml:space="preserve">. </w:t>
      </w:r>
    </w:p>
    <w:p w14:paraId="0FFAADE5" w14:textId="77777777" w:rsidR="001247EE" w:rsidRDefault="001247EE" w:rsidP="001247EE">
      <w:pPr>
        <w:pStyle w:val="StandardWeb"/>
      </w:pPr>
      <w:r>
        <w:t xml:space="preserve">Sprichst du/ ich hör aber noch </w:t>
      </w:r>
      <w:proofErr w:type="spellStart"/>
      <w:r>
        <w:t>nit</w:t>
      </w:r>
      <w:proofErr w:type="spellEnd"/>
      <w:r>
        <w:t xml:space="preserve"> die </w:t>
      </w:r>
      <w:proofErr w:type="spellStart"/>
      <w:r>
        <w:t>stymm</w:t>
      </w:r>
      <w:proofErr w:type="spellEnd"/>
      <w:r>
        <w:t xml:space="preserve"> des Herrn Jesu in </w:t>
      </w:r>
      <w:proofErr w:type="spellStart"/>
      <w:r>
        <w:t>mei</w:t>
      </w:r>
      <w:proofErr w:type="spellEnd"/>
      <w:r>
        <w:t xml:space="preserve"> </w:t>
      </w:r>
      <w:proofErr w:type="spellStart"/>
      <w:r>
        <w:t>nem</w:t>
      </w:r>
      <w:proofErr w:type="spellEnd"/>
      <w:r>
        <w:t xml:space="preserve"> </w:t>
      </w:r>
      <w:proofErr w:type="spellStart"/>
      <w:r>
        <w:t>hertzen</w:t>
      </w:r>
      <w:proofErr w:type="spellEnd"/>
      <w:r>
        <w:t xml:space="preserve">/ Antwort/ </w:t>
      </w:r>
      <w:proofErr w:type="spellStart"/>
      <w:r>
        <w:t>Villeicht</w:t>
      </w:r>
      <w:proofErr w:type="spellEnd"/>
      <w:r>
        <w:t xml:space="preserve"> glaubst auch noch </w:t>
      </w:r>
      <w:proofErr w:type="spellStart"/>
      <w:r>
        <w:t>nit</w:t>
      </w:r>
      <w:proofErr w:type="spellEnd"/>
      <w:r>
        <w:t xml:space="preserve"> </w:t>
      </w:r>
      <w:proofErr w:type="spellStart"/>
      <w:r>
        <w:t>gentzlich</w:t>
      </w:r>
      <w:proofErr w:type="spellEnd"/>
      <w:r>
        <w:t xml:space="preserve">/ das er der Son Gottes sey/ der vom Vatter </w:t>
      </w:r>
      <w:proofErr w:type="spellStart"/>
      <w:r>
        <w:t>crafft</w:t>
      </w:r>
      <w:proofErr w:type="spellEnd"/>
      <w:r>
        <w:t xml:space="preserve"> </w:t>
      </w:r>
      <w:proofErr w:type="spellStart"/>
      <w:r>
        <w:t>vnnd</w:t>
      </w:r>
      <w:proofErr w:type="spellEnd"/>
      <w:r>
        <w:t xml:space="preserve"> </w:t>
      </w:r>
      <w:proofErr w:type="spellStart"/>
      <w:r>
        <w:t>gewalt</w:t>
      </w:r>
      <w:proofErr w:type="spellEnd"/>
      <w:r>
        <w:t xml:space="preserve"> empfangen hab/ </w:t>
      </w:r>
      <w:proofErr w:type="spellStart"/>
      <w:r>
        <w:t>kinder</w:t>
      </w:r>
      <w:proofErr w:type="spellEnd"/>
      <w:r>
        <w:t xml:space="preserve"> Gottes zu machen/ </w:t>
      </w:r>
      <w:proofErr w:type="spellStart"/>
      <w:r>
        <w:t>vnd</w:t>
      </w:r>
      <w:proofErr w:type="spellEnd"/>
      <w:r>
        <w:t xml:space="preserve"> den </w:t>
      </w:r>
      <w:proofErr w:type="spellStart"/>
      <w:r>
        <w:t>hailigen</w:t>
      </w:r>
      <w:proofErr w:type="spellEnd"/>
      <w:r>
        <w:t xml:space="preserve"> </w:t>
      </w:r>
      <w:proofErr w:type="spellStart"/>
      <w:r>
        <w:t>gaist</w:t>
      </w:r>
      <w:proofErr w:type="spellEnd"/>
      <w:r>
        <w:t xml:space="preserve"> zugeben/ </w:t>
      </w:r>
      <w:proofErr w:type="spellStart"/>
      <w:r>
        <w:t>villeicht</w:t>
      </w:r>
      <w:proofErr w:type="spellEnd"/>
      <w:r>
        <w:t xml:space="preserve"> </w:t>
      </w:r>
      <w:proofErr w:type="spellStart"/>
      <w:r>
        <w:t>hastu</w:t>
      </w:r>
      <w:proofErr w:type="spellEnd"/>
      <w:r>
        <w:t xml:space="preserve"> auch </w:t>
      </w:r>
      <w:proofErr w:type="spellStart"/>
      <w:r>
        <w:t>solchs</w:t>
      </w:r>
      <w:proofErr w:type="spellEnd"/>
      <w:r>
        <w:t xml:space="preserve">/ das es dir </w:t>
      </w:r>
      <w:proofErr w:type="spellStart"/>
      <w:r>
        <w:t>widerfare</w:t>
      </w:r>
      <w:proofErr w:type="spellEnd"/>
      <w:r>
        <w:t xml:space="preserve">/ noch </w:t>
      </w:r>
      <w:proofErr w:type="spellStart"/>
      <w:r>
        <w:t>nye</w:t>
      </w:r>
      <w:proofErr w:type="spellEnd"/>
      <w:r>
        <w:t xml:space="preserve"> mit ernst </w:t>
      </w:r>
      <w:proofErr w:type="spellStart"/>
      <w:r>
        <w:t>begert</w:t>
      </w:r>
      <w:proofErr w:type="spellEnd"/>
      <w:r>
        <w:t xml:space="preserve">/ </w:t>
      </w:r>
      <w:proofErr w:type="spellStart"/>
      <w:r>
        <w:t>darumb</w:t>
      </w:r>
      <w:proofErr w:type="spellEnd"/>
      <w:r>
        <w:t xml:space="preserve"> </w:t>
      </w:r>
      <w:proofErr w:type="spellStart"/>
      <w:r>
        <w:t>soltest</w:t>
      </w:r>
      <w:proofErr w:type="spellEnd"/>
      <w:r>
        <w:t xml:space="preserve"> du dich darnach </w:t>
      </w:r>
      <w:proofErr w:type="spellStart"/>
      <w:r>
        <w:t>senen</w:t>
      </w:r>
      <w:proofErr w:type="spellEnd"/>
      <w:r>
        <w:t xml:space="preserve">/ </w:t>
      </w:r>
      <w:proofErr w:type="spellStart"/>
      <w:r>
        <w:t>vleissig</w:t>
      </w:r>
      <w:proofErr w:type="spellEnd"/>
      <w:r>
        <w:t xml:space="preserve"> bitten </w:t>
      </w:r>
      <w:proofErr w:type="spellStart"/>
      <w:r>
        <w:t>vnd</w:t>
      </w:r>
      <w:proofErr w:type="spellEnd"/>
      <w:r>
        <w:t xml:space="preserve"> </w:t>
      </w:r>
      <w:proofErr w:type="spellStart"/>
      <w:r>
        <w:t>seüfftzen</w:t>
      </w:r>
      <w:proofErr w:type="spellEnd"/>
      <w:r>
        <w:t xml:space="preserve">/ das er dich wölle zu </w:t>
      </w:r>
      <w:proofErr w:type="spellStart"/>
      <w:r>
        <w:t>gnaden</w:t>
      </w:r>
      <w:proofErr w:type="spellEnd"/>
      <w:r>
        <w:t xml:space="preserve"> </w:t>
      </w:r>
      <w:proofErr w:type="spellStart"/>
      <w:r>
        <w:t>annemen</w:t>
      </w:r>
      <w:proofErr w:type="spellEnd"/>
      <w:r>
        <w:t xml:space="preserve">/ </w:t>
      </w:r>
      <w:proofErr w:type="spellStart"/>
      <w:r>
        <w:t>vnnd</w:t>
      </w:r>
      <w:proofErr w:type="spellEnd"/>
      <w:r>
        <w:t xml:space="preserve"> sein </w:t>
      </w:r>
      <w:proofErr w:type="spellStart"/>
      <w:r>
        <w:t>stymm</w:t>
      </w:r>
      <w:proofErr w:type="spellEnd"/>
      <w:r>
        <w:t xml:space="preserve"> hören lassen/ du </w:t>
      </w:r>
      <w:proofErr w:type="spellStart"/>
      <w:r>
        <w:t>solt</w:t>
      </w:r>
      <w:proofErr w:type="spellEnd"/>
      <w:r>
        <w:t xml:space="preserve"> alle tag/ alle </w:t>
      </w:r>
      <w:proofErr w:type="spellStart"/>
      <w:r>
        <w:t>stund</w:t>
      </w:r>
      <w:proofErr w:type="spellEnd"/>
      <w:r>
        <w:t xml:space="preserve"> </w:t>
      </w:r>
      <w:proofErr w:type="spellStart"/>
      <w:r>
        <w:t>inn</w:t>
      </w:r>
      <w:proofErr w:type="spellEnd"/>
      <w:r>
        <w:t xml:space="preserve"> deiner </w:t>
      </w:r>
      <w:proofErr w:type="spellStart"/>
      <w:r>
        <w:t>seelen</w:t>
      </w:r>
      <w:proofErr w:type="spellEnd"/>
      <w:r>
        <w:t xml:space="preserve"> wachen/ ja eben </w:t>
      </w:r>
      <w:proofErr w:type="spellStart"/>
      <w:r>
        <w:t>disen</w:t>
      </w:r>
      <w:proofErr w:type="spellEnd"/>
      <w:r>
        <w:t xml:space="preserve"> </w:t>
      </w:r>
      <w:proofErr w:type="spellStart"/>
      <w:r>
        <w:t>augenblick</w:t>
      </w:r>
      <w:proofErr w:type="spellEnd"/>
      <w:r>
        <w:t xml:space="preserve"> der der </w:t>
      </w:r>
      <w:proofErr w:type="spellStart"/>
      <w:r>
        <w:t>zukunfft</w:t>
      </w:r>
      <w:proofErr w:type="spellEnd"/>
      <w:r>
        <w:t xml:space="preserve"> des Herren </w:t>
      </w:r>
      <w:proofErr w:type="spellStart"/>
      <w:r>
        <w:t>warnemen</w:t>
      </w:r>
      <w:proofErr w:type="spellEnd"/>
      <w:r>
        <w:t xml:space="preserve">/ du seyest gleich an deiner </w:t>
      </w:r>
      <w:proofErr w:type="spellStart"/>
      <w:r>
        <w:t>arbait</w:t>
      </w:r>
      <w:proofErr w:type="spellEnd"/>
      <w:r>
        <w:t xml:space="preserve">/ in deinem </w:t>
      </w:r>
      <w:proofErr w:type="spellStart"/>
      <w:r>
        <w:t>kämerlin</w:t>
      </w:r>
      <w:proofErr w:type="spellEnd"/>
      <w:r>
        <w:t xml:space="preserve">/ in der </w:t>
      </w:r>
      <w:proofErr w:type="spellStart"/>
      <w:r>
        <w:t>kirchen</w:t>
      </w:r>
      <w:proofErr w:type="spellEnd"/>
      <w:r>
        <w:t xml:space="preserve">/ </w:t>
      </w:r>
      <w:proofErr w:type="spellStart"/>
      <w:r>
        <w:t>dahaimet</w:t>
      </w:r>
      <w:proofErr w:type="spellEnd"/>
      <w:r>
        <w:t xml:space="preserve"> oder </w:t>
      </w:r>
      <w:proofErr w:type="spellStart"/>
      <w:r>
        <w:t>aussen</w:t>
      </w:r>
      <w:proofErr w:type="spellEnd"/>
      <w:r>
        <w:t xml:space="preserve">/ du schlaffest oder wachest/ so laß dein </w:t>
      </w:r>
      <w:proofErr w:type="spellStart"/>
      <w:r>
        <w:t>hertz</w:t>
      </w:r>
      <w:proofErr w:type="spellEnd"/>
      <w:r>
        <w:t xml:space="preserve"> </w:t>
      </w:r>
      <w:proofErr w:type="spellStart"/>
      <w:r>
        <w:t>jm</w:t>
      </w:r>
      <w:proofErr w:type="spellEnd"/>
      <w:r>
        <w:t xml:space="preserve"> offen/ </w:t>
      </w:r>
      <w:proofErr w:type="spellStart"/>
      <w:r>
        <w:t>richt</w:t>
      </w:r>
      <w:proofErr w:type="spellEnd"/>
      <w:r>
        <w:t xml:space="preserve"> es </w:t>
      </w:r>
      <w:proofErr w:type="spellStart"/>
      <w:r>
        <w:t>ymmer</w:t>
      </w:r>
      <w:proofErr w:type="spellEnd"/>
      <w:r>
        <w:t xml:space="preserve"> </w:t>
      </w:r>
      <w:proofErr w:type="spellStart"/>
      <w:r>
        <w:t>übersich</w:t>
      </w:r>
      <w:proofErr w:type="spellEnd"/>
      <w:r>
        <w:t xml:space="preserve"> zu </w:t>
      </w:r>
      <w:proofErr w:type="spellStart"/>
      <w:r>
        <w:t>Got</w:t>
      </w:r>
      <w:proofErr w:type="spellEnd"/>
      <w:r>
        <w:t xml:space="preserve">/ hab </w:t>
      </w:r>
      <w:proofErr w:type="spellStart"/>
      <w:r>
        <w:t>jne</w:t>
      </w:r>
      <w:proofErr w:type="spellEnd"/>
      <w:r>
        <w:t xml:space="preserve"> in allen dingen vor </w:t>
      </w:r>
      <w:proofErr w:type="spellStart"/>
      <w:r>
        <w:t>augen</w:t>
      </w:r>
      <w:proofErr w:type="spellEnd"/>
      <w:r>
        <w:t xml:space="preserve">/ </w:t>
      </w:r>
      <w:proofErr w:type="spellStart"/>
      <w:r>
        <w:t>vnd</w:t>
      </w:r>
      <w:proofErr w:type="spellEnd"/>
      <w:r>
        <w:t xml:space="preserve"> sprich mit dem Propheten/ ich will hören was Gott der Herr redet/ so </w:t>
      </w:r>
      <w:proofErr w:type="spellStart"/>
      <w:r>
        <w:t>kans</w:t>
      </w:r>
      <w:proofErr w:type="spellEnd"/>
      <w:r>
        <w:t xml:space="preserve"> </w:t>
      </w:r>
      <w:proofErr w:type="spellStart"/>
      <w:r>
        <w:t>nit</w:t>
      </w:r>
      <w:proofErr w:type="spellEnd"/>
      <w:r>
        <w:t xml:space="preserve"> </w:t>
      </w:r>
      <w:proofErr w:type="spellStart"/>
      <w:r>
        <w:t>felen</w:t>
      </w:r>
      <w:proofErr w:type="spellEnd"/>
      <w:r>
        <w:t xml:space="preserve">/ das du </w:t>
      </w:r>
      <w:proofErr w:type="spellStart"/>
      <w:r>
        <w:t>nit</w:t>
      </w:r>
      <w:proofErr w:type="spellEnd"/>
      <w:r>
        <w:t xml:space="preserve"> seiner </w:t>
      </w:r>
      <w:proofErr w:type="spellStart"/>
      <w:r>
        <w:t>stymm</w:t>
      </w:r>
      <w:proofErr w:type="spellEnd"/>
      <w:r>
        <w:t xml:space="preserve"> </w:t>
      </w:r>
      <w:proofErr w:type="spellStart"/>
      <w:r>
        <w:t>vnd</w:t>
      </w:r>
      <w:proofErr w:type="spellEnd"/>
      <w:r>
        <w:t xml:space="preserve"> </w:t>
      </w:r>
      <w:proofErr w:type="spellStart"/>
      <w:r>
        <w:t>gnedigen</w:t>
      </w:r>
      <w:proofErr w:type="spellEnd"/>
      <w:r>
        <w:t xml:space="preserve"> </w:t>
      </w:r>
      <w:proofErr w:type="spellStart"/>
      <w:r>
        <w:t>haimsuchung</w:t>
      </w:r>
      <w:proofErr w:type="spellEnd"/>
      <w:r>
        <w:t xml:space="preserve"> bald </w:t>
      </w:r>
      <w:proofErr w:type="spellStart"/>
      <w:r>
        <w:t>gewar</w:t>
      </w:r>
      <w:proofErr w:type="spellEnd"/>
      <w:r>
        <w:t xml:space="preserve"> werdest/ dann der Herr Christus ist </w:t>
      </w:r>
      <w:proofErr w:type="spellStart"/>
      <w:r>
        <w:t>nit</w:t>
      </w:r>
      <w:proofErr w:type="spellEnd"/>
      <w:r>
        <w:t xml:space="preserve"> </w:t>
      </w:r>
      <w:proofErr w:type="spellStart"/>
      <w:r>
        <w:t>weyt</w:t>
      </w:r>
      <w:proofErr w:type="spellEnd"/>
      <w:r>
        <w:t xml:space="preserve"> von </w:t>
      </w:r>
      <w:proofErr w:type="spellStart"/>
      <w:r>
        <w:t>ainem</w:t>
      </w:r>
      <w:proofErr w:type="spellEnd"/>
      <w:r>
        <w:t xml:space="preserve"> </w:t>
      </w:r>
      <w:proofErr w:type="spellStart"/>
      <w:r>
        <w:t>yegklichen</w:t>
      </w:r>
      <w:proofErr w:type="spellEnd"/>
      <w:r>
        <w:t xml:space="preserve">/ der sein </w:t>
      </w:r>
      <w:proofErr w:type="spellStart"/>
      <w:r>
        <w:t>begert</w:t>
      </w:r>
      <w:proofErr w:type="spellEnd"/>
      <w:r>
        <w:t xml:space="preserve">/ ja er ist </w:t>
      </w:r>
      <w:proofErr w:type="spellStart"/>
      <w:r>
        <w:t>ymmer</w:t>
      </w:r>
      <w:proofErr w:type="spellEnd"/>
      <w:r>
        <w:t xml:space="preserve"> da/ bey allen </w:t>
      </w:r>
      <w:proofErr w:type="spellStart"/>
      <w:r>
        <w:t>glaubigen</w:t>
      </w:r>
      <w:proofErr w:type="spellEnd"/>
      <w:r>
        <w:t xml:space="preserve"> </w:t>
      </w:r>
      <w:proofErr w:type="spellStart"/>
      <w:r>
        <w:t>hertzen</w:t>
      </w:r>
      <w:proofErr w:type="spellEnd"/>
      <w:r>
        <w:t xml:space="preserve">/ </w:t>
      </w:r>
      <w:proofErr w:type="spellStart"/>
      <w:r>
        <w:t>vnd</w:t>
      </w:r>
      <w:proofErr w:type="spellEnd"/>
      <w:r>
        <w:t xml:space="preserve"> du </w:t>
      </w:r>
      <w:proofErr w:type="spellStart"/>
      <w:r>
        <w:t>kanst</w:t>
      </w:r>
      <w:proofErr w:type="spellEnd"/>
      <w:r>
        <w:t xml:space="preserve"> sein </w:t>
      </w:r>
      <w:proofErr w:type="spellStart"/>
      <w:r>
        <w:t>nit</w:t>
      </w:r>
      <w:proofErr w:type="spellEnd"/>
      <w:r>
        <w:t xml:space="preserve"> so bald </w:t>
      </w:r>
      <w:proofErr w:type="spellStart"/>
      <w:r>
        <w:t>begeren</w:t>
      </w:r>
      <w:proofErr w:type="spellEnd"/>
      <w:r>
        <w:t xml:space="preserve">/ Er ist </w:t>
      </w:r>
      <w:proofErr w:type="spellStart"/>
      <w:r>
        <w:t>zuuor</w:t>
      </w:r>
      <w:proofErr w:type="spellEnd"/>
      <w:r>
        <w:t xml:space="preserve"> da/ </w:t>
      </w:r>
      <w:proofErr w:type="spellStart"/>
      <w:r>
        <w:t>beraittet</w:t>
      </w:r>
      <w:proofErr w:type="spellEnd"/>
      <w:r>
        <w:t xml:space="preserve"> dich zu solchem </w:t>
      </w:r>
      <w:proofErr w:type="spellStart"/>
      <w:r>
        <w:t>begeren</w:t>
      </w:r>
      <w:proofErr w:type="spellEnd"/>
      <w:r>
        <w:t xml:space="preserve">/ Was ist aber die </w:t>
      </w:r>
      <w:proofErr w:type="spellStart"/>
      <w:r>
        <w:t>stymm</w:t>
      </w:r>
      <w:proofErr w:type="spellEnd"/>
      <w:r>
        <w:t xml:space="preserve"> Gottes anders/ dann sein lebendiges </w:t>
      </w:r>
      <w:proofErr w:type="spellStart"/>
      <w:r>
        <w:t>wort</w:t>
      </w:r>
      <w:proofErr w:type="spellEnd"/>
      <w:r>
        <w:t xml:space="preserve">/ das da </w:t>
      </w:r>
      <w:proofErr w:type="spellStart"/>
      <w:r>
        <w:t>wirdt</w:t>
      </w:r>
      <w:proofErr w:type="spellEnd"/>
      <w:r>
        <w:t xml:space="preserve"> geprediget durch den </w:t>
      </w:r>
      <w:proofErr w:type="spellStart"/>
      <w:r>
        <w:t>hailigen</w:t>
      </w:r>
      <w:proofErr w:type="spellEnd"/>
      <w:r>
        <w:t xml:space="preserve"> </w:t>
      </w:r>
      <w:proofErr w:type="spellStart"/>
      <w:r>
        <w:t>gaist</w:t>
      </w:r>
      <w:proofErr w:type="spellEnd"/>
      <w:r>
        <w:t xml:space="preserve">/ </w:t>
      </w:r>
      <w:proofErr w:type="spellStart"/>
      <w:r>
        <w:t>vnnd</w:t>
      </w:r>
      <w:proofErr w:type="spellEnd"/>
      <w:r>
        <w:t xml:space="preserve"> vermittels seines </w:t>
      </w:r>
      <w:proofErr w:type="spellStart"/>
      <w:r>
        <w:t>diensts</w:t>
      </w:r>
      <w:proofErr w:type="spellEnd"/>
      <w:r>
        <w:t xml:space="preserve"> in aller </w:t>
      </w:r>
      <w:proofErr w:type="spellStart"/>
      <w:r>
        <w:t>ausserwölten</w:t>
      </w:r>
      <w:proofErr w:type="spellEnd"/>
      <w:r>
        <w:t xml:space="preserve"> </w:t>
      </w:r>
      <w:proofErr w:type="spellStart"/>
      <w:r>
        <w:t>hertzen</w:t>
      </w:r>
      <w:proofErr w:type="spellEnd"/>
      <w:r>
        <w:t xml:space="preserve">/ Es ist das </w:t>
      </w:r>
      <w:proofErr w:type="spellStart"/>
      <w:r>
        <w:t>wort</w:t>
      </w:r>
      <w:proofErr w:type="spellEnd"/>
      <w:r>
        <w:t xml:space="preserve"> des </w:t>
      </w:r>
      <w:proofErr w:type="spellStart"/>
      <w:r>
        <w:t>glaubens</w:t>
      </w:r>
      <w:proofErr w:type="spellEnd"/>
      <w:r>
        <w:t xml:space="preserve">/ </w:t>
      </w:r>
      <w:proofErr w:type="spellStart"/>
      <w:r>
        <w:t>ain</w:t>
      </w:r>
      <w:proofErr w:type="spellEnd"/>
      <w:r>
        <w:t xml:space="preserve"> </w:t>
      </w:r>
      <w:proofErr w:type="spellStart"/>
      <w:r>
        <w:t>wort</w:t>
      </w:r>
      <w:proofErr w:type="spellEnd"/>
      <w:r>
        <w:t xml:space="preserve"> des </w:t>
      </w:r>
      <w:proofErr w:type="spellStart"/>
      <w:r>
        <w:t>gehörs</w:t>
      </w:r>
      <w:proofErr w:type="spellEnd"/>
      <w:r>
        <w:t xml:space="preserve"> Gottes/ </w:t>
      </w:r>
      <w:proofErr w:type="spellStart"/>
      <w:r>
        <w:t>dauon</w:t>
      </w:r>
      <w:proofErr w:type="spellEnd"/>
      <w:r>
        <w:t xml:space="preserve"> </w:t>
      </w:r>
      <w:proofErr w:type="spellStart"/>
      <w:r>
        <w:t>geschriben</w:t>
      </w:r>
      <w:proofErr w:type="spellEnd"/>
      <w:r>
        <w:t xml:space="preserve"> </w:t>
      </w:r>
      <w:proofErr w:type="spellStart"/>
      <w:r>
        <w:t>steen</w:t>
      </w:r>
      <w:proofErr w:type="spellEnd"/>
      <w:r>
        <w:t xml:space="preserve"> Rom. 10. </w:t>
      </w:r>
      <w:proofErr w:type="spellStart"/>
      <w:r>
        <w:t>vnd</w:t>
      </w:r>
      <w:proofErr w:type="spellEnd"/>
      <w:r>
        <w:t xml:space="preserve"> Col. 1. </w:t>
      </w:r>
      <w:proofErr w:type="spellStart"/>
      <w:r>
        <w:t>Welchs</w:t>
      </w:r>
      <w:proofErr w:type="spellEnd"/>
      <w:r>
        <w:t xml:space="preserve"> ist Christus in </w:t>
      </w:r>
      <w:proofErr w:type="spellStart"/>
      <w:r>
        <w:t>eüch</w:t>
      </w:r>
      <w:proofErr w:type="spellEnd"/>
      <w:r>
        <w:t xml:space="preserve">/ spricht Paulus/ der da ist die </w:t>
      </w:r>
      <w:proofErr w:type="spellStart"/>
      <w:r>
        <w:t>hoffnung</w:t>
      </w:r>
      <w:proofErr w:type="spellEnd"/>
      <w:r>
        <w:t xml:space="preserve"> der </w:t>
      </w:r>
      <w:proofErr w:type="spellStart"/>
      <w:r>
        <w:t>herrlichait</w:t>
      </w:r>
      <w:proofErr w:type="spellEnd"/>
      <w:r>
        <w:t xml:space="preserve">/ den wir verkündigen/ das ist auch mein </w:t>
      </w:r>
      <w:proofErr w:type="spellStart"/>
      <w:r>
        <w:t>trost</w:t>
      </w:r>
      <w:proofErr w:type="spellEnd"/>
      <w:r>
        <w:t xml:space="preserve"> </w:t>
      </w:r>
      <w:proofErr w:type="spellStart"/>
      <w:r>
        <w:t>inn</w:t>
      </w:r>
      <w:proofErr w:type="spellEnd"/>
      <w:r>
        <w:t xml:space="preserve"> meinem </w:t>
      </w:r>
      <w:proofErr w:type="spellStart"/>
      <w:r>
        <w:t>ellend</w:t>
      </w:r>
      <w:proofErr w:type="spellEnd"/>
      <w:r>
        <w:t xml:space="preserve">/ dann deine </w:t>
      </w:r>
      <w:proofErr w:type="spellStart"/>
      <w:r>
        <w:t>red</w:t>
      </w:r>
      <w:proofErr w:type="spellEnd"/>
      <w:r>
        <w:t xml:space="preserve"> machen mich lebendig/ wie süß </w:t>
      </w:r>
      <w:proofErr w:type="spellStart"/>
      <w:r>
        <w:t>seind</w:t>
      </w:r>
      <w:proofErr w:type="spellEnd"/>
      <w:r>
        <w:t xml:space="preserve"> </w:t>
      </w:r>
      <w:proofErr w:type="spellStart"/>
      <w:r>
        <w:t>sy</w:t>
      </w:r>
      <w:proofErr w:type="spellEnd"/>
      <w:r>
        <w:t xml:space="preserve"> meiner </w:t>
      </w:r>
      <w:proofErr w:type="spellStart"/>
      <w:r>
        <w:t>keelen</w:t>
      </w:r>
      <w:proofErr w:type="spellEnd"/>
      <w:r>
        <w:t xml:space="preserve">/ </w:t>
      </w:r>
      <w:proofErr w:type="spellStart"/>
      <w:r>
        <w:t>meer</w:t>
      </w:r>
      <w:proofErr w:type="spellEnd"/>
      <w:r>
        <w:t xml:space="preserve"> dann </w:t>
      </w:r>
      <w:proofErr w:type="spellStart"/>
      <w:r>
        <w:t>honig</w:t>
      </w:r>
      <w:proofErr w:type="spellEnd"/>
      <w:r>
        <w:t xml:space="preserve"> meinem </w:t>
      </w:r>
      <w:proofErr w:type="spellStart"/>
      <w:r>
        <w:t>mund</w:t>
      </w:r>
      <w:proofErr w:type="spellEnd"/>
      <w:r>
        <w:t xml:space="preserve">/ </w:t>
      </w:r>
      <w:proofErr w:type="spellStart"/>
      <w:r>
        <w:t>Psal</w:t>
      </w:r>
      <w:proofErr w:type="spellEnd"/>
      <w:r>
        <w:t xml:space="preserve">. 11. </w:t>
      </w:r>
    </w:p>
    <w:p w14:paraId="1EEDEE87" w14:textId="77777777" w:rsidR="001247EE" w:rsidRDefault="001247EE" w:rsidP="001247EE">
      <w:pPr>
        <w:pStyle w:val="StandardWeb"/>
      </w:pPr>
      <w:r>
        <w:lastRenderedPageBreak/>
        <w:t xml:space="preserve">Also hast du frommer </w:t>
      </w:r>
      <w:proofErr w:type="spellStart"/>
      <w:r>
        <w:t>mensch</w:t>
      </w:r>
      <w:proofErr w:type="spellEnd"/>
      <w:r>
        <w:t xml:space="preserve">/ </w:t>
      </w:r>
      <w:proofErr w:type="spellStart"/>
      <w:r>
        <w:t>ainen</w:t>
      </w:r>
      <w:proofErr w:type="spellEnd"/>
      <w:r>
        <w:t xml:space="preserve"> </w:t>
      </w:r>
      <w:proofErr w:type="spellStart"/>
      <w:r>
        <w:t>vnderricht</w:t>
      </w:r>
      <w:proofErr w:type="spellEnd"/>
      <w:r>
        <w:t xml:space="preserve"> der </w:t>
      </w:r>
      <w:proofErr w:type="spellStart"/>
      <w:r>
        <w:t>erkantnuß</w:t>
      </w:r>
      <w:proofErr w:type="spellEnd"/>
      <w:r>
        <w:t xml:space="preserve"> Christi/ vom </w:t>
      </w:r>
      <w:proofErr w:type="spellStart"/>
      <w:r>
        <w:t>grund</w:t>
      </w:r>
      <w:proofErr w:type="spellEnd"/>
      <w:r>
        <w:t xml:space="preserve"> </w:t>
      </w:r>
      <w:proofErr w:type="spellStart"/>
      <w:r>
        <w:t>vnnd</w:t>
      </w:r>
      <w:proofErr w:type="spellEnd"/>
      <w:r>
        <w:t xml:space="preserve"> </w:t>
      </w:r>
      <w:proofErr w:type="spellStart"/>
      <w:r>
        <w:t>anfang</w:t>
      </w:r>
      <w:proofErr w:type="spellEnd"/>
      <w:r>
        <w:t xml:space="preserve"> deiner </w:t>
      </w:r>
      <w:proofErr w:type="spellStart"/>
      <w:r>
        <w:t>säligkait</w:t>
      </w:r>
      <w:proofErr w:type="spellEnd"/>
      <w:r>
        <w:t xml:space="preserve">/ wie du dein </w:t>
      </w:r>
      <w:proofErr w:type="spellStart"/>
      <w:r>
        <w:t>gemüt</w:t>
      </w:r>
      <w:proofErr w:type="spellEnd"/>
      <w:r>
        <w:t xml:space="preserve"> zu </w:t>
      </w:r>
      <w:proofErr w:type="spellStart"/>
      <w:r>
        <w:t>Got</w:t>
      </w:r>
      <w:proofErr w:type="spellEnd"/>
      <w:r>
        <w:t xml:space="preserve"> sollest </w:t>
      </w:r>
      <w:proofErr w:type="spellStart"/>
      <w:r>
        <w:t>keren</w:t>
      </w:r>
      <w:proofErr w:type="spellEnd"/>
      <w:r>
        <w:t xml:space="preserve">/ </w:t>
      </w:r>
      <w:proofErr w:type="spellStart"/>
      <w:r>
        <w:t>vnd</w:t>
      </w:r>
      <w:proofErr w:type="spellEnd"/>
      <w:r>
        <w:t xml:space="preserve"> die </w:t>
      </w:r>
      <w:proofErr w:type="spellStart"/>
      <w:r>
        <w:t>stymm</w:t>
      </w:r>
      <w:proofErr w:type="spellEnd"/>
      <w:r>
        <w:t xml:space="preserve"> des Herren Jesu/ der dich zur </w:t>
      </w:r>
      <w:proofErr w:type="spellStart"/>
      <w:r>
        <w:t>buß</w:t>
      </w:r>
      <w:proofErr w:type="spellEnd"/>
      <w:r>
        <w:t xml:space="preserve"> </w:t>
      </w:r>
      <w:proofErr w:type="spellStart"/>
      <w:r>
        <w:t>berüfft</w:t>
      </w:r>
      <w:proofErr w:type="spellEnd"/>
      <w:r>
        <w:t xml:space="preserve">/ in der offenbarten </w:t>
      </w:r>
      <w:proofErr w:type="spellStart"/>
      <w:r>
        <w:t>gnad</w:t>
      </w:r>
      <w:proofErr w:type="spellEnd"/>
      <w:r>
        <w:t xml:space="preserve"> hören mögest zum ewigen leben/ </w:t>
      </w:r>
      <w:proofErr w:type="spellStart"/>
      <w:r>
        <w:t>dauon</w:t>
      </w:r>
      <w:proofErr w:type="spellEnd"/>
      <w:r>
        <w:t xml:space="preserve"> auch der Herr im Johanne also sagt/ Warlich </w:t>
      </w:r>
      <w:proofErr w:type="spellStart"/>
      <w:r>
        <w:t>warlich</w:t>
      </w:r>
      <w:proofErr w:type="spellEnd"/>
      <w:r>
        <w:t xml:space="preserve"> ich sag </w:t>
      </w:r>
      <w:proofErr w:type="spellStart"/>
      <w:r>
        <w:t>eüch</w:t>
      </w:r>
      <w:proofErr w:type="spellEnd"/>
      <w:r>
        <w:t xml:space="preserve">/ es </w:t>
      </w:r>
      <w:proofErr w:type="spellStart"/>
      <w:r>
        <w:t>kompt</w:t>
      </w:r>
      <w:proofErr w:type="spellEnd"/>
      <w:r>
        <w:t xml:space="preserve"> die </w:t>
      </w:r>
      <w:proofErr w:type="spellStart"/>
      <w:r>
        <w:t>stund</w:t>
      </w:r>
      <w:proofErr w:type="spellEnd"/>
      <w:r>
        <w:t xml:space="preserve"> </w:t>
      </w:r>
      <w:proofErr w:type="spellStart"/>
      <w:r>
        <w:t>vnd</w:t>
      </w:r>
      <w:proofErr w:type="spellEnd"/>
      <w:r>
        <w:t xml:space="preserve"> ist schon hie/ das die </w:t>
      </w:r>
      <w:proofErr w:type="spellStart"/>
      <w:r>
        <w:t>todten</w:t>
      </w:r>
      <w:proofErr w:type="spellEnd"/>
      <w:r>
        <w:t xml:space="preserve"> werden die </w:t>
      </w:r>
      <w:proofErr w:type="spellStart"/>
      <w:r>
        <w:t>stymm</w:t>
      </w:r>
      <w:proofErr w:type="spellEnd"/>
      <w:r>
        <w:t xml:space="preserve"> </w:t>
      </w:r>
      <w:proofErr w:type="spellStart"/>
      <w:r>
        <w:t>dess</w:t>
      </w:r>
      <w:proofErr w:type="spellEnd"/>
      <w:r>
        <w:t xml:space="preserve"> </w:t>
      </w:r>
      <w:proofErr w:type="spellStart"/>
      <w:r>
        <w:t>Sons</w:t>
      </w:r>
      <w:proofErr w:type="spellEnd"/>
      <w:r>
        <w:t xml:space="preserve"> Gottes hören/ </w:t>
      </w:r>
      <w:proofErr w:type="spellStart"/>
      <w:r>
        <w:t>vnd</w:t>
      </w:r>
      <w:proofErr w:type="spellEnd"/>
      <w:r>
        <w:t xml:space="preserve"> die </w:t>
      </w:r>
      <w:proofErr w:type="spellStart"/>
      <w:r>
        <w:t>sy</w:t>
      </w:r>
      <w:proofErr w:type="spellEnd"/>
      <w:r>
        <w:t xml:space="preserve"> hören werden/ die werden leben/ </w:t>
      </w:r>
      <w:proofErr w:type="spellStart"/>
      <w:r>
        <w:t>Darumb</w:t>
      </w:r>
      <w:proofErr w:type="spellEnd"/>
      <w:r>
        <w:t xml:space="preserve"> </w:t>
      </w:r>
      <w:proofErr w:type="spellStart"/>
      <w:r>
        <w:t>ermanet</w:t>
      </w:r>
      <w:proofErr w:type="spellEnd"/>
      <w:r>
        <w:t xml:space="preserve"> Paulus </w:t>
      </w:r>
      <w:proofErr w:type="spellStart"/>
      <w:r>
        <w:t>aussem</w:t>
      </w:r>
      <w:proofErr w:type="spellEnd"/>
      <w:r>
        <w:t xml:space="preserve"> Propheten Eph. 5. da er spricht/ Wach </w:t>
      </w:r>
      <w:proofErr w:type="spellStart"/>
      <w:r>
        <w:t>auff</w:t>
      </w:r>
      <w:proofErr w:type="spellEnd"/>
      <w:r>
        <w:t xml:space="preserve"> der du schlaffest/ </w:t>
      </w:r>
      <w:proofErr w:type="spellStart"/>
      <w:r>
        <w:t>vnd</w:t>
      </w:r>
      <w:proofErr w:type="spellEnd"/>
      <w:r>
        <w:t xml:space="preserve"> </w:t>
      </w:r>
      <w:proofErr w:type="spellStart"/>
      <w:r>
        <w:t>stee</w:t>
      </w:r>
      <w:proofErr w:type="spellEnd"/>
      <w:r>
        <w:t xml:space="preserve"> </w:t>
      </w:r>
      <w:proofErr w:type="spellStart"/>
      <w:r>
        <w:t>auff</w:t>
      </w:r>
      <w:proofErr w:type="spellEnd"/>
      <w:r>
        <w:t xml:space="preserve"> von den </w:t>
      </w:r>
      <w:proofErr w:type="spellStart"/>
      <w:r>
        <w:t>Todten</w:t>
      </w:r>
      <w:proofErr w:type="spellEnd"/>
      <w:r>
        <w:t xml:space="preserve">/ so </w:t>
      </w:r>
      <w:proofErr w:type="spellStart"/>
      <w:r>
        <w:t>wirdt</w:t>
      </w:r>
      <w:proofErr w:type="spellEnd"/>
      <w:r>
        <w:t xml:space="preserve"> dich Christus </w:t>
      </w:r>
      <w:proofErr w:type="spellStart"/>
      <w:r>
        <w:t>erleüchten</w:t>
      </w:r>
      <w:proofErr w:type="spellEnd"/>
      <w:r>
        <w:t xml:space="preserve">. </w:t>
      </w:r>
    </w:p>
    <w:p w14:paraId="28E47DB2" w14:textId="77777777" w:rsidR="001247EE" w:rsidRDefault="001247EE" w:rsidP="001247EE">
      <w:pPr>
        <w:pStyle w:val="StandardWeb"/>
      </w:pPr>
      <w:r>
        <w:t xml:space="preserve">Das ist die erst </w:t>
      </w:r>
      <w:proofErr w:type="spellStart"/>
      <w:r>
        <w:t>auffersteeung</w:t>
      </w:r>
      <w:proofErr w:type="spellEnd"/>
      <w:r>
        <w:t xml:space="preserve">/ </w:t>
      </w:r>
      <w:proofErr w:type="spellStart"/>
      <w:r>
        <w:t>dauon</w:t>
      </w:r>
      <w:proofErr w:type="spellEnd"/>
      <w:r>
        <w:t xml:space="preserve"> auch im </w:t>
      </w:r>
      <w:proofErr w:type="spellStart"/>
      <w:r>
        <w:t>Apocolipsi</w:t>
      </w:r>
      <w:proofErr w:type="spellEnd"/>
      <w:r>
        <w:t xml:space="preserve"> </w:t>
      </w:r>
      <w:proofErr w:type="spellStart"/>
      <w:r>
        <w:t>geschriben</w:t>
      </w:r>
      <w:proofErr w:type="spellEnd"/>
      <w:r>
        <w:t xml:space="preserve"> </w:t>
      </w:r>
      <w:proofErr w:type="spellStart"/>
      <w:r>
        <w:t>steet</w:t>
      </w:r>
      <w:proofErr w:type="spellEnd"/>
      <w:r>
        <w:t xml:space="preserve">/ es ist </w:t>
      </w:r>
      <w:proofErr w:type="spellStart"/>
      <w:r>
        <w:t>nemlich</w:t>
      </w:r>
      <w:proofErr w:type="spellEnd"/>
      <w:r>
        <w:t xml:space="preserve"> die </w:t>
      </w:r>
      <w:proofErr w:type="spellStart"/>
      <w:r>
        <w:t>widergeburt</w:t>
      </w:r>
      <w:proofErr w:type="spellEnd"/>
      <w:r>
        <w:t xml:space="preserve">/ </w:t>
      </w:r>
      <w:proofErr w:type="spellStart"/>
      <w:r>
        <w:t>ernewerung</w:t>
      </w:r>
      <w:proofErr w:type="spellEnd"/>
      <w:r>
        <w:t xml:space="preserve"> </w:t>
      </w:r>
      <w:proofErr w:type="spellStart"/>
      <w:r>
        <w:t>vnd</w:t>
      </w:r>
      <w:proofErr w:type="spellEnd"/>
      <w:r>
        <w:t xml:space="preserve"> </w:t>
      </w:r>
      <w:proofErr w:type="spellStart"/>
      <w:r>
        <w:t>erleüchtung</w:t>
      </w:r>
      <w:proofErr w:type="spellEnd"/>
      <w:r>
        <w:t xml:space="preserve"> des </w:t>
      </w:r>
      <w:proofErr w:type="spellStart"/>
      <w:r>
        <w:t>hertzens</w:t>
      </w:r>
      <w:proofErr w:type="spellEnd"/>
      <w:r>
        <w:t xml:space="preserve"> in Christo Jesu/ die da geschicht wenn sich der </w:t>
      </w:r>
      <w:proofErr w:type="spellStart"/>
      <w:r>
        <w:t>sünder</w:t>
      </w:r>
      <w:proofErr w:type="spellEnd"/>
      <w:r>
        <w:t xml:space="preserve">/ vermittels der </w:t>
      </w:r>
      <w:proofErr w:type="spellStart"/>
      <w:r>
        <w:t>gnaden</w:t>
      </w:r>
      <w:proofErr w:type="spellEnd"/>
      <w:r>
        <w:t xml:space="preserve"> Gottes/ in </w:t>
      </w:r>
      <w:proofErr w:type="spellStart"/>
      <w:r>
        <w:t>ain</w:t>
      </w:r>
      <w:proofErr w:type="spellEnd"/>
      <w:r>
        <w:t xml:space="preserve"> </w:t>
      </w:r>
      <w:proofErr w:type="spellStart"/>
      <w:r>
        <w:t>rechtgeschaffne</w:t>
      </w:r>
      <w:proofErr w:type="spellEnd"/>
      <w:r>
        <w:t xml:space="preserve"> </w:t>
      </w:r>
      <w:proofErr w:type="spellStart"/>
      <w:r>
        <w:t>buß</w:t>
      </w:r>
      <w:proofErr w:type="spellEnd"/>
      <w:r>
        <w:t xml:space="preserve"> begibt/ wenn er sich </w:t>
      </w:r>
      <w:proofErr w:type="spellStart"/>
      <w:r>
        <w:t>vmbkert</w:t>
      </w:r>
      <w:proofErr w:type="spellEnd"/>
      <w:r>
        <w:t xml:space="preserve">/ </w:t>
      </w:r>
      <w:proofErr w:type="spellStart"/>
      <w:r>
        <w:t>absündert</w:t>
      </w:r>
      <w:proofErr w:type="spellEnd"/>
      <w:r>
        <w:t xml:space="preserve"> </w:t>
      </w:r>
      <w:proofErr w:type="spellStart"/>
      <w:r>
        <w:t>vnd</w:t>
      </w:r>
      <w:proofErr w:type="spellEnd"/>
      <w:r>
        <w:t xml:space="preserve"> </w:t>
      </w:r>
      <w:proofErr w:type="spellStart"/>
      <w:r>
        <w:t>vnbefleckt</w:t>
      </w:r>
      <w:proofErr w:type="spellEnd"/>
      <w:r>
        <w:t xml:space="preserve"> haltet/ von dem </w:t>
      </w:r>
      <w:proofErr w:type="spellStart"/>
      <w:r>
        <w:t>sündtlichen</w:t>
      </w:r>
      <w:proofErr w:type="spellEnd"/>
      <w:r>
        <w:t xml:space="preserve"> wesen </w:t>
      </w:r>
      <w:proofErr w:type="spellStart"/>
      <w:r>
        <w:t>diser</w:t>
      </w:r>
      <w:proofErr w:type="spellEnd"/>
      <w:r>
        <w:t xml:space="preserve"> </w:t>
      </w:r>
      <w:proofErr w:type="spellStart"/>
      <w:r>
        <w:t>todten</w:t>
      </w:r>
      <w:proofErr w:type="spellEnd"/>
      <w:r>
        <w:t xml:space="preserve"> </w:t>
      </w:r>
      <w:proofErr w:type="spellStart"/>
      <w:r>
        <w:t>verdampten</w:t>
      </w:r>
      <w:proofErr w:type="spellEnd"/>
      <w:r>
        <w:t xml:space="preserve"> </w:t>
      </w:r>
      <w:proofErr w:type="spellStart"/>
      <w:r>
        <w:t>welt</w:t>
      </w:r>
      <w:proofErr w:type="spellEnd"/>
      <w:r>
        <w:t xml:space="preserve">/ O selig ist der </w:t>
      </w:r>
      <w:proofErr w:type="spellStart"/>
      <w:r>
        <w:t>vnd</w:t>
      </w:r>
      <w:proofErr w:type="spellEnd"/>
      <w:r>
        <w:t xml:space="preserve"> </w:t>
      </w:r>
      <w:proofErr w:type="spellStart"/>
      <w:r>
        <w:t>hailig</w:t>
      </w:r>
      <w:proofErr w:type="spellEnd"/>
      <w:r>
        <w:t xml:space="preserve">/ der </w:t>
      </w:r>
      <w:proofErr w:type="spellStart"/>
      <w:r>
        <w:t>ttail</w:t>
      </w:r>
      <w:proofErr w:type="spellEnd"/>
      <w:r>
        <w:t xml:space="preserve"> hat an </w:t>
      </w:r>
      <w:proofErr w:type="spellStart"/>
      <w:r>
        <w:t>diser</w:t>
      </w:r>
      <w:proofErr w:type="spellEnd"/>
      <w:r>
        <w:t xml:space="preserve"> ersten </w:t>
      </w:r>
      <w:proofErr w:type="spellStart"/>
      <w:r>
        <w:t>auffersteeung</w:t>
      </w:r>
      <w:proofErr w:type="spellEnd"/>
      <w:r>
        <w:t xml:space="preserve">/ über solche/ hat der </w:t>
      </w:r>
      <w:proofErr w:type="spellStart"/>
      <w:r>
        <w:t>ander</w:t>
      </w:r>
      <w:proofErr w:type="spellEnd"/>
      <w:r>
        <w:t xml:space="preserve"> </w:t>
      </w:r>
      <w:proofErr w:type="spellStart"/>
      <w:r>
        <w:t>tod</w:t>
      </w:r>
      <w:proofErr w:type="spellEnd"/>
      <w:r>
        <w:t xml:space="preserve"> </w:t>
      </w:r>
      <w:proofErr w:type="spellStart"/>
      <w:r>
        <w:t>kain</w:t>
      </w:r>
      <w:proofErr w:type="spellEnd"/>
      <w:r>
        <w:t xml:space="preserve"> macht/ </w:t>
      </w:r>
      <w:proofErr w:type="spellStart"/>
      <w:r>
        <w:t>sonder</w:t>
      </w:r>
      <w:proofErr w:type="spellEnd"/>
      <w:r>
        <w:t xml:space="preserve"> </w:t>
      </w:r>
      <w:proofErr w:type="spellStart"/>
      <w:r>
        <w:t>sy</w:t>
      </w:r>
      <w:proofErr w:type="spellEnd"/>
      <w:r>
        <w:t xml:space="preserve"> werden </w:t>
      </w:r>
      <w:proofErr w:type="spellStart"/>
      <w:r>
        <w:t>priester</w:t>
      </w:r>
      <w:proofErr w:type="spellEnd"/>
      <w:r>
        <w:t xml:space="preserve"> sein des </w:t>
      </w:r>
      <w:proofErr w:type="spellStart"/>
      <w:r>
        <w:t>allmechtigen</w:t>
      </w:r>
      <w:proofErr w:type="spellEnd"/>
      <w:r>
        <w:t xml:space="preserve"> Gottes </w:t>
      </w:r>
      <w:proofErr w:type="spellStart"/>
      <w:r>
        <w:t>vnd</w:t>
      </w:r>
      <w:proofErr w:type="spellEnd"/>
      <w:r>
        <w:t xml:space="preserve"> des Herren Christi/ </w:t>
      </w:r>
      <w:proofErr w:type="spellStart"/>
      <w:r>
        <w:t>vnnd</w:t>
      </w:r>
      <w:proofErr w:type="spellEnd"/>
      <w:r>
        <w:t xml:space="preserve"> werden mit </w:t>
      </w:r>
      <w:proofErr w:type="spellStart"/>
      <w:r>
        <w:t>jm</w:t>
      </w:r>
      <w:proofErr w:type="spellEnd"/>
      <w:r>
        <w:t xml:space="preserve"> regieren </w:t>
      </w:r>
      <w:proofErr w:type="spellStart"/>
      <w:r>
        <w:t>tausent</w:t>
      </w:r>
      <w:proofErr w:type="spellEnd"/>
      <w:r>
        <w:t xml:space="preserve"> </w:t>
      </w:r>
      <w:proofErr w:type="spellStart"/>
      <w:r>
        <w:t>jar</w:t>
      </w:r>
      <w:proofErr w:type="spellEnd"/>
      <w:r>
        <w:t xml:space="preserve"> </w:t>
      </w:r>
      <w:proofErr w:type="spellStart"/>
      <w:r>
        <w:t>vnd</w:t>
      </w:r>
      <w:proofErr w:type="spellEnd"/>
      <w:r>
        <w:t xml:space="preserve"> in </w:t>
      </w:r>
      <w:proofErr w:type="spellStart"/>
      <w:r>
        <w:t>ewigkait</w:t>
      </w:r>
      <w:proofErr w:type="spellEnd"/>
      <w:r>
        <w:t xml:space="preserve">/ Apo. 20. </w:t>
      </w:r>
    </w:p>
    <w:p w14:paraId="60B6E888" w14:textId="77777777" w:rsidR="001247EE" w:rsidRDefault="001247EE" w:rsidP="001247EE">
      <w:pPr>
        <w:pStyle w:val="StandardWeb"/>
      </w:pPr>
      <w:r>
        <w:t xml:space="preserve">In Summa/ </w:t>
      </w:r>
      <w:proofErr w:type="spellStart"/>
      <w:r>
        <w:t>wiewol</w:t>
      </w:r>
      <w:proofErr w:type="spellEnd"/>
      <w:r>
        <w:t xml:space="preserve"> die </w:t>
      </w:r>
      <w:proofErr w:type="spellStart"/>
      <w:r>
        <w:t>auffersteeung</w:t>
      </w:r>
      <w:proofErr w:type="spellEnd"/>
      <w:r>
        <w:t xml:space="preserve">/ </w:t>
      </w:r>
      <w:proofErr w:type="spellStart"/>
      <w:r>
        <w:t>widergeburt</w:t>
      </w:r>
      <w:proofErr w:type="spellEnd"/>
      <w:r>
        <w:t xml:space="preserve"> </w:t>
      </w:r>
      <w:proofErr w:type="spellStart"/>
      <w:r>
        <w:t>vnnd</w:t>
      </w:r>
      <w:proofErr w:type="spellEnd"/>
      <w:r>
        <w:t xml:space="preserve"> all </w:t>
      </w:r>
      <w:proofErr w:type="spellStart"/>
      <w:r>
        <w:t>vnser</w:t>
      </w:r>
      <w:proofErr w:type="spellEnd"/>
      <w:r>
        <w:t xml:space="preserve"> </w:t>
      </w:r>
      <w:proofErr w:type="spellStart"/>
      <w:r>
        <w:t>seligkait</w:t>
      </w:r>
      <w:proofErr w:type="spellEnd"/>
      <w:r>
        <w:t xml:space="preserve">/ </w:t>
      </w:r>
      <w:proofErr w:type="spellStart"/>
      <w:r>
        <w:t>bayde</w:t>
      </w:r>
      <w:proofErr w:type="spellEnd"/>
      <w:r>
        <w:t xml:space="preserve"> </w:t>
      </w:r>
      <w:proofErr w:type="spellStart"/>
      <w:r>
        <w:t>anfang</w:t>
      </w:r>
      <w:proofErr w:type="spellEnd"/>
      <w:r>
        <w:t xml:space="preserve">/ mittel </w:t>
      </w:r>
      <w:proofErr w:type="spellStart"/>
      <w:r>
        <w:t>vnd</w:t>
      </w:r>
      <w:proofErr w:type="spellEnd"/>
      <w:r>
        <w:t xml:space="preserve"> end/ </w:t>
      </w:r>
      <w:proofErr w:type="spellStart"/>
      <w:r>
        <w:t>allain</w:t>
      </w:r>
      <w:proofErr w:type="spellEnd"/>
      <w:r>
        <w:t xml:space="preserve"> in Christo Jesu </w:t>
      </w:r>
      <w:proofErr w:type="spellStart"/>
      <w:r>
        <w:t>steet</w:t>
      </w:r>
      <w:proofErr w:type="spellEnd"/>
      <w:r>
        <w:t xml:space="preserve">/ das </w:t>
      </w:r>
      <w:proofErr w:type="spellStart"/>
      <w:r>
        <w:t>sy</w:t>
      </w:r>
      <w:proofErr w:type="spellEnd"/>
      <w:r>
        <w:t xml:space="preserve"> </w:t>
      </w:r>
      <w:proofErr w:type="spellStart"/>
      <w:r>
        <w:t>jm</w:t>
      </w:r>
      <w:proofErr w:type="spellEnd"/>
      <w:r>
        <w:t xml:space="preserve"> </w:t>
      </w:r>
      <w:proofErr w:type="spellStart"/>
      <w:r>
        <w:t>vnd</w:t>
      </w:r>
      <w:proofErr w:type="spellEnd"/>
      <w:r>
        <w:t xml:space="preserve"> seiner </w:t>
      </w:r>
      <w:proofErr w:type="spellStart"/>
      <w:r>
        <w:t>gnaden</w:t>
      </w:r>
      <w:proofErr w:type="spellEnd"/>
      <w:r>
        <w:t xml:space="preserve"> </w:t>
      </w:r>
      <w:proofErr w:type="spellStart"/>
      <w:r>
        <w:t>billich</w:t>
      </w:r>
      <w:proofErr w:type="spellEnd"/>
      <w:r>
        <w:t xml:space="preserve"> </w:t>
      </w:r>
      <w:proofErr w:type="spellStart"/>
      <w:r>
        <w:t>wirdt</w:t>
      </w:r>
      <w:proofErr w:type="spellEnd"/>
      <w:r>
        <w:t xml:space="preserve"> </w:t>
      </w:r>
      <w:proofErr w:type="spellStart"/>
      <w:r>
        <w:t>zugeschriben</w:t>
      </w:r>
      <w:proofErr w:type="spellEnd"/>
      <w:r>
        <w:t xml:space="preserve">/ So soll </w:t>
      </w:r>
      <w:proofErr w:type="spellStart"/>
      <w:r>
        <w:t>sy</w:t>
      </w:r>
      <w:proofErr w:type="spellEnd"/>
      <w:r>
        <w:t xml:space="preserve"> doch der </w:t>
      </w:r>
      <w:proofErr w:type="spellStart"/>
      <w:r>
        <w:t>mennsch</w:t>
      </w:r>
      <w:proofErr w:type="spellEnd"/>
      <w:r>
        <w:t xml:space="preserve"> mit allem </w:t>
      </w:r>
      <w:proofErr w:type="spellStart"/>
      <w:r>
        <w:t>fleiß</w:t>
      </w:r>
      <w:proofErr w:type="spellEnd"/>
      <w:r>
        <w:t xml:space="preserve"> suchen/ </w:t>
      </w:r>
      <w:proofErr w:type="spellStart"/>
      <w:r>
        <w:t>vnd</w:t>
      </w:r>
      <w:proofErr w:type="spellEnd"/>
      <w:r>
        <w:t xml:space="preserve"> sich eben stellen/ als ob es </w:t>
      </w:r>
      <w:proofErr w:type="spellStart"/>
      <w:r>
        <w:t>gantz</w:t>
      </w:r>
      <w:proofErr w:type="spellEnd"/>
      <w:r>
        <w:t xml:space="preserve"> </w:t>
      </w:r>
      <w:proofErr w:type="spellStart"/>
      <w:r>
        <w:t>vnd</w:t>
      </w:r>
      <w:proofErr w:type="spellEnd"/>
      <w:r>
        <w:t xml:space="preserve"> gar an </w:t>
      </w:r>
      <w:proofErr w:type="spellStart"/>
      <w:r>
        <w:t>jm</w:t>
      </w:r>
      <w:proofErr w:type="spellEnd"/>
      <w:r>
        <w:t xml:space="preserve"> wär gelegen/ das er </w:t>
      </w:r>
      <w:proofErr w:type="spellStart"/>
      <w:r>
        <w:t>ssy</w:t>
      </w:r>
      <w:proofErr w:type="spellEnd"/>
      <w:r>
        <w:t xml:space="preserve"> nur </w:t>
      </w:r>
      <w:proofErr w:type="spellStart"/>
      <w:r>
        <w:t>alda</w:t>
      </w:r>
      <w:proofErr w:type="spellEnd"/>
      <w:r>
        <w:t xml:space="preserve"> suche/ da </w:t>
      </w:r>
      <w:proofErr w:type="spellStart"/>
      <w:r>
        <w:t>sy</w:t>
      </w:r>
      <w:proofErr w:type="spellEnd"/>
      <w:r>
        <w:t xml:space="preserve"> zu finden sey/ </w:t>
      </w:r>
      <w:proofErr w:type="spellStart"/>
      <w:r>
        <w:t>nemlich</w:t>
      </w:r>
      <w:proofErr w:type="spellEnd"/>
      <w:r>
        <w:t xml:space="preserve"> </w:t>
      </w:r>
      <w:proofErr w:type="spellStart"/>
      <w:r>
        <w:t>nyergent</w:t>
      </w:r>
      <w:proofErr w:type="spellEnd"/>
      <w:r>
        <w:t xml:space="preserve"> </w:t>
      </w:r>
      <w:proofErr w:type="spellStart"/>
      <w:r>
        <w:t>anderstwa</w:t>
      </w:r>
      <w:proofErr w:type="spellEnd"/>
      <w:r>
        <w:t xml:space="preserve"> dann bey </w:t>
      </w:r>
      <w:proofErr w:type="spellStart"/>
      <w:r>
        <w:t>vnserm</w:t>
      </w:r>
      <w:proofErr w:type="spellEnd"/>
      <w:r>
        <w:t xml:space="preserve"> Herren Jesu Christo/ mit </w:t>
      </w:r>
      <w:proofErr w:type="spellStart"/>
      <w:r>
        <w:t>auffrichtigem</w:t>
      </w:r>
      <w:proofErr w:type="spellEnd"/>
      <w:r>
        <w:t xml:space="preserve"> </w:t>
      </w:r>
      <w:proofErr w:type="spellStart"/>
      <w:r>
        <w:t>hertzen</w:t>
      </w:r>
      <w:proofErr w:type="spellEnd"/>
      <w:r>
        <w:t xml:space="preserve">/ durch </w:t>
      </w:r>
      <w:proofErr w:type="spellStart"/>
      <w:r>
        <w:t>ainen</w:t>
      </w:r>
      <w:proofErr w:type="spellEnd"/>
      <w:r>
        <w:t xml:space="preserve"> waren glauben/ Er ist der gnadenthron/ </w:t>
      </w:r>
      <w:proofErr w:type="spellStart"/>
      <w:r>
        <w:t>vnd</w:t>
      </w:r>
      <w:proofErr w:type="spellEnd"/>
      <w:r>
        <w:t xml:space="preserve"> der geliebt Son/ </w:t>
      </w:r>
      <w:proofErr w:type="spellStart"/>
      <w:r>
        <w:t>inn</w:t>
      </w:r>
      <w:proofErr w:type="spellEnd"/>
      <w:r>
        <w:t xml:space="preserve"> welchem der Vatter </w:t>
      </w:r>
      <w:proofErr w:type="spellStart"/>
      <w:r>
        <w:t>ain</w:t>
      </w:r>
      <w:proofErr w:type="spellEnd"/>
      <w:r>
        <w:t xml:space="preserve"> </w:t>
      </w:r>
      <w:proofErr w:type="spellStart"/>
      <w:r>
        <w:t>wolgefallen</w:t>
      </w:r>
      <w:proofErr w:type="spellEnd"/>
      <w:r>
        <w:t xml:space="preserve"> hat/ </w:t>
      </w:r>
      <w:proofErr w:type="spellStart"/>
      <w:r>
        <w:t>Disen</w:t>
      </w:r>
      <w:proofErr w:type="spellEnd"/>
      <w:r>
        <w:t xml:space="preserve"> (spricht er) sollet </w:t>
      </w:r>
      <w:proofErr w:type="spellStart"/>
      <w:r>
        <w:t>jr</w:t>
      </w:r>
      <w:proofErr w:type="spellEnd"/>
      <w:r>
        <w:t xml:space="preserve"> hören/ Math. 17. </w:t>
      </w:r>
    </w:p>
    <w:p w14:paraId="6403A590" w14:textId="77777777" w:rsidR="001247EE" w:rsidRDefault="001247EE" w:rsidP="001247EE">
      <w:pPr>
        <w:pStyle w:val="StandardWeb"/>
      </w:pPr>
      <w:r>
        <w:t xml:space="preserve">Allhie müssen wir lernen solche </w:t>
      </w:r>
      <w:proofErr w:type="spellStart"/>
      <w:r>
        <w:t>stymm</w:t>
      </w:r>
      <w:proofErr w:type="spellEnd"/>
      <w:r>
        <w:t xml:space="preserve"> Christi/ das ist/ das </w:t>
      </w:r>
      <w:proofErr w:type="spellStart"/>
      <w:r>
        <w:t>wort</w:t>
      </w:r>
      <w:proofErr w:type="spellEnd"/>
      <w:r>
        <w:t xml:space="preserve"> Gottes </w:t>
      </w:r>
      <w:proofErr w:type="spellStart"/>
      <w:r>
        <w:t>gaistlich</w:t>
      </w:r>
      <w:proofErr w:type="spellEnd"/>
      <w:r>
        <w:t xml:space="preserve"> </w:t>
      </w:r>
      <w:proofErr w:type="spellStart"/>
      <w:r>
        <w:t>vrtailen</w:t>
      </w:r>
      <w:proofErr w:type="spellEnd"/>
      <w:r>
        <w:t xml:space="preserve">/ das wir es </w:t>
      </w:r>
      <w:proofErr w:type="spellStart"/>
      <w:r>
        <w:t>nit</w:t>
      </w:r>
      <w:proofErr w:type="spellEnd"/>
      <w:r>
        <w:t xml:space="preserve"> </w:t>
      </w:r>
      <w:proofErr w:type="spellStart"/>
      <w:r>
        <w:t>allain</w:t>
      </w:r>
      <w:proofErr w:type="spellEnd"/>
      <w:r>
        <w:t xml:space="preserve"> ansehen/ </w:t>
      </w:r>
      <w:proofErr w:type="spellStart"/>
      <w:r>
        <w:t>bedencken</w:t>
      </w:r>
      <w:proofErr w:type="spellEnd"/>
      <w:r>
        <w:t xml:space="preserve"> </w:t>
      </w:r>
      <w:proofErr w:type="spellStart"/>
      <w:r>
        <w:t>vnd</w:t>
      </w:r>
      <w:proofErr w:type="spellEnd"/>
      <w:r>
        <w:t xml:space="preserve"> fassen/ nach dem es </w:t>
      </w:r>
      <w:proofErr w:type="spellStart"/>
      <w:r>
        <w:t>eüsserlich</w:t>
      </w:r>
      <w:proofErr w:type="spellEnd"/>
      <w:r>
        <w:t xml:space="preserve">/ vom </w:t>
      </w:r>
      <w:proofErr w:type="spellStart"/>
      <w:r>
        <w:t>diener</w:t>
      </w:r>
      <w:proofErr w:type="spellEnd"/>
      <w:r>
        <w:t xml:space="preserve"> </w:t>
      </w:r>
      <w:proofErr w:type="spellStart"/>
      <w:r>
        <w:t>wirdt</w:t>
      </w:r>
      <w:proofErr w:type="spellEnd"/>
      <w:r>
        <w:t xml:space="preserve"> gehört/ oder wie </w:t>
      </w:r>
      <w:proofErr w:type="spellStart"/>
      <w:r>
        <w:t>dauon</w:t>
      </w:r>
      <w:proofErr w:type="spellEnd"/>
      <w:r>
        <w:t xml:space="preserve"> im buch </w:t>
      </w:r>
      <w:proofErr w:type="spellStart"/>
      <w:r>
        <w:t>geschriben</w:t>
      </w:r>
      <w:proofErr w:type="spellEnd"/>
      <w:r>
        <w:t xml:space="preserve"> </w:t>
      </w:r>
      <w:proofErr w:type="spellStart"/>
      <w:r>
        <w:t>steet</w:t>
      </w:r>
      <w:proofErr w:type="spellEnd"/>
      <w:r>
        <w:t xml:space="preserve">/ </w:t>
      </w:r>
      <w:proofErr w:type="spellStart"/>
      <w:r>
        <w:t>Sonnder</w:t>
      </w:r>
      <w:proofErr w:type="spellEnd"/>
      <w:r>
        <w:t xml:space="preserve"> nach dem es innerlich angelegt oder empfangen </w:t>
      </w:r>
      <w:proofErr w:type="spellStart"/>
      <w:r>
        <w:t>wirdt</w:t>
      </w:r>
      <w:proofErr w:type="spellEnd"/>
      <w:r>
        <w:t xml:space="preserve">/ </w:t>
      </w:r>
      <w:proofErr w:type="spellStart"/>
      <w:r>
        <w:t>vnnd</w:t>
      </w:r>
      <w:proofErr w:type="spellEnd"/>
      <w:r>
        <w:t xml:space="preserve"> nach dem es </w:t>
      </w:r>
      <w:proofErr w:type="spellStart"/>
      <w:r>
        <w:t>würcket</w:t>
      </w:r>
      <w:proofErr w:type="spellEnd"/>
      <w:r>
        <w:t xml:space="preserve"> in </w:t>
      </w:r>
      <w:proofErr w:type="spellStart"/>
      <w:r>
        <w:t>vnnsern</w:t>
      </w:r>
      <w:proofErr w:type="spellEnd"/>
      <w:r>
        <w:t xml:space="preserve"> </w:t>
      </w:r>
      <w:proofErr w:type="spellStart"/>
      <w:r>
        <w:t>hertzen</w:t>
      </w:r>
      <w:proofErr w:type="spellEnd"/>
      <w:r>
        <w:t xml:space="preserve">/ damit das innerlich lebendig </w:t>
      </w:r>
      <w:proofErr w:type="spellStart"/>
      <w:r>
        <w:t>wort</w:t>
      </w:r>
      <w:proofErr w:type="spellEnd"/>
      <w:r>
        <w:t xml:space="preserve"> (</w:t>
      </w:r>
      <w:proofErr w:type="spellStart"/>
      <w:r>
        <w:t>wwelchs</w:t>
      </w:r>
      <w:proofErr w:type="spellEnd"/>
      <w:r>
        <w:t xml:space="preserve"> allein der </w:t>
      </w:r>
      <w:proofErr w:type="spellStart"/>
      <w:r>
        <w:t>keren</w:t>
      </w:r>
      <w:proofErr w:type="spellEnd"/>
      <w:r>
        <w:t xml:space="preserve">/ </w:t>
      </w:r>
      <w:proofErr w:type="spellStart"/>
      <w:r>
        <w:t>krafft</w:t>
      </w:r>
      <w:proofErr w:type="spellEnd"/>
      <w:r>
        <w:t xml:space="preserve"> </w:t>
      </w:r>
      <w:proofErr w:type="spellStart"/>
      <w:r>
        <w:t>vnd</w:t>
      </w:r>
      <w:proofErr w:type="spellEnd"/>
      <w:r>
        <w:t xml:space="preserve"> </w:t>
      </w:r>
      <w:proofErr w:type="spellStart"/>
      <w:r>
        <w:t>marck</w:t>
      </w:r>
      <w:proofErr w:type="spellEnd"/>
      <w:r>
        <w:t xml:space="preserve">/ ja welches </w:t>
      </w:r>
      <w:proofErr w:type="spellStart"/>
      <w:r>
        <w:t>allain</w:t>
      </w:r>
      <w:proofErr w:type="spellEnd"/>
      <w:r>
        <w:t xml:space="preserve"> das recht ewig </w:t>
      </w:r>
      <w:proofErr w:type="spellStart"/>
      <w:r>
        <w:t>wort</w:t>
      </w:r>
      <w:proofErr w:type="spellEnd"/>
      <w:r>
        <w:t xml:space="preserve"> </w:t>
      </w:r>
      <w:proofErr w:type="spellStart"/>
      <w:r>
        <w:t>vnnd</w:t>
      </w:r>
      <w:proofErr w:type="spellEnd"/>
      <w:r>
        <w:t xml:space="preserve"> </w:t>
      </w:r>
      <w:proofErr w:type="spellStart"/>
      <w:r>
        <w:t>dersomen</w:t>
      </w:r>
      <w:proofErr w:type="spellEnd"/>
      <w:r>
        <w:t xml:space="preserve"> ist/ </w:t>
      </w:r>
      <w:proofErr w:type="spellStart"/>
      <w:r>
        <w:t>darauß</w:t>
      </w:r>
      <w:proofErr w:type="spellEnd"/>
      <w:r>
        <w:t xml:space="preserve"> die </w:t>
      </w:r>
      <w:proofErr w:type="spellStart"/>
      <w:r>
        <w:t>kinder</w:t>
      </w:r>
      <w:proofErr w:type="spellEnd"/>
      <w:r>
        <w:t xml:space="preserve"> Gottes geboren werden) vom </w:t>
      </w:r>
      <w:proofErr w:type="spellStart"/>
      <w:r>
        <w:t>eüsserlichen</w:t>
      </w:r>
      <w:proofErr w:type="spellEnd"/>
      <w:r>
        <w:t xml:space="preserve"> </w:t>
      </w:r>
      <w:proofErr w:type="spellStart"/>
      <w:r>
        <w:t>wort</w:t>
      </w:r>
      <w:proofErr w:type="spellEnd"/>
      <w:r>
        <w:t xml:space="preserve"> des </w:t>
      </w:r>
      <w:proofErr w:type="spellStart"/>
      <w:r>
        <w:t>buchstabens</w:t>
      </w:r>
      <w:proofErr w:type="spellEnd"/>
      <w:r>
        <w:t xml:space="preserve"> oder der H. </w:t>
      </w:r>
      <w:proofErr w:type="spellStart"/>
      <w:r>
        <w:t>schrifft</w:t>
      </w:r>
      <w:proofErr w:type="spellEnd"/>
      <w:r>
        <w:t xml:space="preserve"> </w:t>
      </w:r>
      <w:proofErr w:type="spellStart"/>
      <w:r>
        <w:t>gebürlich</w:t>
      </w:r>
      <w:proofErr w:type="spellEnd"/>
      <w:r>
        <w:t xml:space="preserve"> </w:t>
      </w:r>
      <w:proofErr w:type="spellStart"/>
      <w:r>
        <w:t>vnnd</w:t>
      </w:r>
      <w:proofErr w:type="spellEnd"/>
      <w:r>
        <w:t xml:space="preserve"> </w:t>
      </w:r>
      <w:proofErr w:type="spellStart"/>
      <w:r>
        <w:t>ordenlich</w:t>
      </w:r>
      <w:proofErr w:type="spellEnd"/>
      <w:r>
        <w:t xml:space="preserve"> </w:t>
      </w:r>
      <w:proofErr w:type="spellStart"/>
      <w:r>
        <w:t>vnderschaiden</w:t>
      </w:r>
      <w:proofErr w:type="spellEnd"/>
      <w:r>
        <w:t xml:space="preserve"> werde/ Dann </w:t>
      </w:r>
      <w:proofErr w:type="spellStart"/>
      <w:r>
        <w:t>solchs</w:t>
      </w:r>
      <w:proofErr w:type="spellEnd"/>
      <w:r>
        <w:t xml:space="preserve"> ist </w:t>
      </w:r>
      <w:proofErr w:type="spellStart"/>
      <w:r>
        <w:t>ain</w:t>
      </w:r>
      <w:proofErr w:type="spellEnd"/>
      <w:r>
        <w:t xml:space="preserve"> </w:t>
      </w:r>
      <w:proofErr w:type="spellStart"/>
      <w:r>
        <w:t>vergengkliche</w:t>
      </w:r>
      <w:proofErr w:type="spellEnd"/>
      <w:r>
        <w:t xml:space="preserve"> dienstliche </w:t>
      </w:r>
      <w:proofErr w:type="spellStart"/>
      <w:r>
        <w:t>Creatur</w:t>
      </w:r>
      <w:proofErr w:type="spellEnd"/>
      <w:r>
        <w:t xml:space="preserve">/ ist nutz zur leer </w:t>
      </w:r>
      <w:proofErr w:type="spellStart"/>
      <w:r>
        <w:t>vnd</w:t>
      </w:r>
      <w:proofErr w:type="spellEnd"/>
      <w:r>
        <w:t xml:space="preserve"> </w:t>
      </w:r>
      <w:proofErr w:type="spellStart"/>
      <w:r>
        <w:t>ermanung</w:t>
      </w:r>
      <w:proofErr w:type="spellEnd"/>
      <w:r>
        <w:t xml:space="preserve">/ </w:t>
      </w:r>
      <w:proofErr w:type="spellStart"/>
      <w:r>
        <w:t>daas</w:t>
      </w:r>
      <w:proofErr w:type="spellEnd"/>
      <w:r>
        <w:t xml:space="preserve"> aber bleibt ewig </w:t>
      </w:r>
      <w:proofErr w:type="spellStart"/>
      <w:r>
        <w:t>vnnd</w:t>
      </w:r>
      <w:proofErr w:type="spellEnd"/>
      <w:r>
        <w:t xml:space="preserve"> macht lebendig/ </w:t>
      </w:r>
      <w:proofErr w:type="spellStart"/>
      <w:r>
        <w:t>vnnd</w:t>
      </w:r>
      <w:proofErr w:type="spellEnd"/>
      <w:r>
        <w:t xml:space="preserve"> ist der Herr Christus </w:t>
      </w:r>
      <w:proofErr w:type="spellStart"/>
      <w:r>
        <w:t>Got</w:t>
      </w:r>
      <w:proofErr w:type="spellEnd"/>
      <w:r>
        <w:t xml:space="preserve"> </w:t>
      </w:r>
      <w:proofErr w:type="spellStart"/>
      <w:r>
        <w:t>selbs</w:t>
      </w:r>
      <w:proofErr w:type="spellEnd"/>
      <w:r>
        <w:t xml:space="preserve">/ wie gehört/ </w:t>
      </w:r>
      <w:proofErr w:type="spellStart"/>
      <w:r>
        <w:t>dauon</w:t>
      </w:r>
      <w:proofErr w:type="spellEnd"/>
      <w:r>
        <w:t xml:space="preserve"> auch Johan. 1. 8. 1. Johann. 1. Sein </w:t>
      </w:r>
      <w:proofErr w:type="spellStart"/>
      <w:r>
        <w:t>nam</w:t>
      </w:r>
      <w:proofErr w:type="spellEnd"/>
      <w:r>
        <w:t xml:space="preserve"> </w:t>
      </w:r>
      <w:proofErr w:type="spellStart"/>
      <w:r>
        <w:t>haißt</w:t>
      </w:r>
      <w:proofErr w:type="spellEnd"/>
      <w:r>
        <w:t xml:space="preserve"> Gottes </w:t>
      </w:r>
      <w:proofErr w:type="spellStart"/>
      <w:r>
        <w:t>wort</w:t>
      </w:r>
      <w:proofErr w:type="spellEnd"/>
      <w:r>
        <w:t xml:space="preserve">/ Apoc. 19. </w:t>
      </w:r>
    </w:p>
    <w:p w14:paraId="7AF35E53" w14:textId="77777777" w:rsidR="001247EE" w:rsidRDefault="001247EE" w:rsidP="001247EE">
      <w:pPr>
        <w:pStyle w:val="StandardWeb"/>
      </w:pPr>
      <w:proofErr w:type="spellStart"/>
      <w:r>
        <w:t>Darumb</w:t>
      </w:r>
      <w:proofErr w:type="spellEnd"/>
      <w:r>
        <w:t xml:space="preserve"> muß man gar </w:t>
      </w:r>
      <w:proofErr w:type="spellStart"/>
      <w:r>
        <w:t>fleissig</w:t>
      </w:r>
      <w:proofErr w:type="spellEnd"/>
      <w:r>
        <w:t xml:space="preserve"> war </w:t>
      </w:r>
      <w:proofErr w:type="spellStart"/>
      <w:r>
        <w:t>nemen</w:t>
      </w:r>
      <w:proofErr w:type="spellEnd"/>
      <w:r>
        <w:t xml:space="preserve">/ das man </w:t>
      </w:r>
      <w:proofErr w:type="spellStart"/>
      <w:r>
        <w:t>nit</w:t>
      </w:r>
      <w:proofErr w:type="spellEnd"/>
      <w:r>
        <w:t xml:space="preserve"> die schal für den </w:t>
      </w:r>
      <w:proofErr w:type="spellStart"/>
      <w:r>
        <w:t>keren</w:t>
      </w:r>
      <w:proofErr w:type="spellEnd"/>
      <w:r>
        <w:t xml:space="preserve">/ den </w:t>
      </w:r>
      <w:proofErr w:type="spellStart"/>
      <w:r>
        <w:t>schaum</w:t>
      </w:r>
      <w:proofErr w:type="spellEnd"/>
      <w:r>
        <w:t xml:space="preserve"> für das </w:t>
      </w:r>
      <w:proofErr w:type="spellStart"/>
      <w:r>
        <w:t>silber</w:t>
      </w:r>
      <w:proofErr w:type="spellEnd"/>
      <w:r>
        <w:t xml:space="preserve">/ die hülse für das </w:t>
      </w:r>
      <w:proofErr w:type="spellStart"/>
      <w:r>
        <w:t>waytzenkorn</w:t>
      </w:r>
      <w:proofErr w:type="spellEnd"/>
      <w:r>
        <w:t xml:space="preserve"> </w:t>
      </w:r>
      <w:proofErr w:type="spellStart"/>
      <w:r>
        <w:t>ergreiffe</w:t>
      </w:r>
      <w:proofErr w:type="spellEnd"/>
      <w:r>
        <w:t xml:space="preserve">/ </w:t>
      </w:r>
      <w:proofErr w:type="spellStart"/>
      <w:r>
        <w:t>vnnd</w:t>
      </w:r>
      <w:proofErr w:type="spellEnd"/>
      <w:r>
        <w:t xml:space="preserve"> in Summa/ das man </w:t>
      </w:r>
      <w:proofErr w:type="spellStart"/>
      <w:r>
        <w:t>nit</w:t>
      </w:r>
      <w:proofErr w:type="spellEnd"/>
      <w:r>
        <w:t xml:space="preserve"> den </w:t>
      </w:r>
      <w:proofErr w:type="spellStart"/>
      <w:r>
        <w:t>buchstaben</w:t>
      </w:r>
      <w:proofErr w:type="spellEnd"/>
      <w:r>
        <w:t xml:space="preserve"> für den </w:t>
      </w:r>
      <w:proofErr w:type="spellStart"/>
      <w:r>
        <w:t>gaist</w:t>
      </w:r>
      <w:proofErr w:type="spellEnd"/>
      <w:r>
        <w:t xml:space="preserve">/ das </w:t>
      </w:r>
      <w:proofErr w:type="spellStart"/>
      <w:r>
        <w:t>bild</w:t>
      </w:r>
      <w:proofErr w:type="spellEnd"/>
      <w:r>
        <w:t xml:space="preserve"> für die </w:t>
      </w:r>
      <w:proofErr w:type="spellStart"/>
      <w:r>
        <w:t>warhait</w:t>
      </w:r>
      <w:proofErr w:type="spellEnd"/>
      <w:r>
        <w:t xml:space="preserve">/ </w:t>
      </w:r>
      <w:proofErr w:type="spellStart"/>
      <w:r>
        <w:t>vnd</w:t>
      </w:r>
      <w:proofErr w:type="spellEnd"/>
      <w:r>
        <w:t xml:space="preserve"> die </w:t>
      </w:r>
      <w:proofErr w:type="spellStart"/>
      <w:r>
        <w:t>vergengklich</w:t>
      </w:r>
      <w:proofErr w:type="spellEnd"/>
      <w:r>
        <w:t xml:space="preserve"> </w:t>
      </w:r>
      <w:proofErr w:type="spellStart"/>
      <w:r>
        <w:t>Creatur</w:t>
      </w:r>
      <w:proofErr w:type="spellEnd"/>
      <w:r>
        <w:t xml:space="preserve">/ für </w:t>
      </w:r>
      <w:proofErr w:type="spellStart"/>
      <w:r>
        <w:t>Got</w:t>
      </w:r>
      <w:proofErr w:type="spellEnd"/>
      <w:r>
        <w:t xml:space="preserve"> </w:t>
      </w:r>
      <w:proofErr w:type="spellStart"/>
      <w:r>
        <w:t>vnd</w:t>
      </w:r>
      <w:proofErr w:type="spellEnd"/>
      <w:r>
        <w:t xml:space="preserve"> für sein ewiges </w:t>
      </w:r>
      <w:proofErr w:type="spellStart"/>
      <w:r>
        <w:t>wort</w:t>
      </w:r>
      <w:proofErr w:type="spellEnd"/>
      <w:r>
        <w:t xml:space="preserve"> halte (wie es dann </w:t>
      </w:r>
      <w:proofErr w:type="spellStart"/>
      <w:r>
        <w:t>vilen</w:t>
      </w:r>
      <w:proofErr w:type="spellEnd"/>
      <w:r>
        <w:t xml:space="preserve">/ auch etlichen </w:t>
      </w:r>
      <w:proofErr w:type="spellStart"/>
      <w:r>
        <w:t>gelerten</w:t>
      </w:r>
      <w:proofErr w:type="spellEnd"/>
      <w:r>
        <w:t xml:space="preserve"> nu </w:t>
      </w:r>
      <w:proofErr w:type="spellStart"/>
      <w:r>
        <w:t>widerfaret</w:t>
      </w:r>
      <w:proofErr w:type="spellEnd"/>
      <w:r>
        <w:t xml:space="preserve">/ eben als </w:t>
      </w:r>
      <w:proofErr w:type="spellStart"/>
      <w:r>
        <w:t>wol</w:t>
      </w:r>
      <w:proofErr w:type="spellEnd"/>
      <w:r>
        <w:t xml:space="preserve"> als es </w:t>
      </w:r>
      <w:proofErr w:type="spellStart"/>
      <w:r>
        <w:t>ettwan</w:t>
      </w:r>
      <w:proofErr w:type="spellEnd"/>
      <w:r>
        <w:t xml:space="preserve"> den </w:t>
      </w:r>
      <w:proofErr w:type="spellStart"/>
      <w:r>
        <w:t>schrifftgelerten</w:t>
      </w:r>
      <w:proofErr w:type="spellEnd"/>
      <w:r>
        <w:t xml:space="preserve"> Juden ist </w:t>
      </w:r>
      <w:proofErr w:type="spellStart"/>
      <w:r>
        <w:t>widerfaren</w:t>
      </w:r>
      <w:proofErr w:type="spellEnd"/>
      <w:r>
        <w:t xml:space="preserve">/ </w:t>
      </w:r>
      <w:proofErr w:type="spellStart"/>
      <w:r>
        <w:t>dauon</w:t>
      </w:r>
      <w:proofErr w:type="spellEnd"/>
      <w:r>
        <w:t xml:space="preserve"> Johann. 5.) Dann also würd man </w:t>
      </w:r>
      <w:proofErr w:type="spellStart"/>
      <w:r>
        <w:t>auff</w:t>
      </w:r>
      <w:proofErr w:type="spellEnd"/>
      <w:r>
        <w:t xml:space="preserve"> den </w:t>
      </w:r>
      <w:proofErr w:type="spellStart"/>
      <w:r>
        <w:t>sand</w:t>
      </w:r>
      <w:proofErr w:type="spellEnd"/>
      <w:r>
        <w:t xml:space="preserve"> </w:t>
      </w:r>
      <w:proofErr w:type="spellStart"/>
      <w:r>
        <w:t>buwen</w:t>
      </w:r>
      <w:proofErr w:type="spellEnd"/>
      <w:r>
        <w:t xml:space="preserve">/ </w:t>
      </w:r>
      <w:proofErr w:type="spellStart"/>
      <w:r>
        <w:t>Got</w:t>
      </w:r>
      <w:proofErr w:type="spellEnd"/>
      <w:r>
        <w:t xml:space="preserve"> sein </w:t>
      </w:r>
      <w:proofErr w:type="spellStart"/>
      <w:r>
        <w:t>eer</w:t>
      </w:r>
      <w:proofErr w:type="spellEnd"/>
      <w:r>
        <w:t xml:space="preserve"> entziehen/ </w:t>
      </w:r>
      <w:proofErr w:type="spellStart"/>
      <w:r>
        <w:t>vnd</w:t>
      </w:r>
      <w:proofErr w:type="spellEnd"/>
      <w:r>
        <w:t xml:space="preserve"> </w:t>
      </w:r>
      <w:proofErr w:type="spellStart"/>
      <w:r>
        <w:t>endtlich</w:t>
      </w:r>
      <w:proofErr w:type="spellEnd"/>
      <w:r>
        <w:t xml:space="preserve"> nichts </w:t>
      </w:r>
      <w:proofErr w:type="spellStart"/>
      <w:r>
        <w:t>bestendigs</w:t>
      </w:r>
      <w:proofErr w:type="spellEnd"/>
      <w:r>
        <w:t xml:space="preserve"> künden </w:t>
      </w:r>
      <w:proofErr w:type="spellStart"/>
      <w:r>
        <w:t>außrichten</w:t>
      </w:r>
      <w:proofErr w:type="spellEnd"/>
      <w:r>
        <w:t xml:space="preserve">. </w:t>
      </w:r>
    </w:p>
    <w:p w14:paraId="65768E43" w14:textId="77777777" w:rsidR="001247EE" w:rsidRDefault="001247EE" w:rsidP="001247EE">
      <w:pPr>
        <w:pStyle w:val="StandardWeb"/>
      </w:pPr>
      <w:r>
        <w:t xml:space="preserve">Zu dem ist auch zu </w:t>
      </w:r>
      <w:proofErr w:type="spellStart"/>
      <w:r>
        <w:t>mercken</w:t>
      </w:r>
      <w:proofErr w:type="spellEnd"/>
      <w:r>
        <w:t xml:space="preserve">/ das das </w:t>
      </w:r>
      <w:proofErr w:type="spellStart"/>
      <w:r>
        <w:t>wort</w:t>
      </w:r>
      <w:proofErr w:type="spellEnd"/>
      <w:r>
        <w:t xml:space="preserve"> </w:t>
      </w:r>
      <w:proofErr w:type="spellStart"/>
      <w:r>
        <w:t>vnnd</w:t>
      </w:r>
      <w:proofErr w:type="spellEnd"/>
      <w:r>
        <w:t xml:space="preserve"> die </w:t>
      </w:r>
      <w:proofErr w:type="spellStart"/>
      <w:r>
        <w:t>gnad</w:t>
      </w:r>
      <w:proofErr w:type="spellEnd"/>
      <w:r>
        <w:t xml:space="preserve"> Gottes/ </w:t>
      </w:r>
      <w:proofErr w:type="spellStart"/>
      <w:r>
        <w:t>nit</w:t>
      </w:r>
      <w:proofErr w:type="spellEnd"/>
      <w:r>
        <w:t xml:space="preserve"> </w:t>
      </w:r>
      <w:proofErr w:type="spellStart"/>
      <w:r>
        <w:t>auff</w:t>
      </w:r>
      <w:proofErr w:type="spellEnd"/>
      <w:r>
        <w:t xml:space="preserve"> </w:t>
      </w:r>
      <w:proofErr w:type="spellStart"/>
      <w:r>
        <w:t>ain</w:t>
      </w:r>
      <w:proofErr w:type="spellEnd"/>
      <w:r>
        <w:t xml:space="preserve"> mal so bald gar </w:t>
      </w:r>
      <w:proofErr w:type="spellStart"/>
      <w:r>
        <w:t>vnd</w:t>
      </w:r>
      <w:proofErr w:type="spellEnd"/>
      <w:r>
        <w:t xml:space="preserve"> völlig/ </w:t>
      </w:r>
      <w:proofErr w:type="spellStart"/>
      <w:r>
        <w:t>ainem</w:t>
      </w:r>
      <w:proofErr w:type="spellEnd"/>
      <w:r>
        <w:t xml:space="preserve"> </w:t>
      </w:r>
      <w:proofErr w:type="spellStart"/>
      <w:r>
        <w:t>yeden</w:t>
      </w:r>
      <w:proofErr w:type="spellEnd"/>
      <w:r>
        <w:t xml:space="preserve"> </w:t>
      </w:r>
      <w:proofErr w:type="spellStart"/>
      <w:r>
        <w:t>wirdt</w:t>
      </w:r>
      <w:proofErr w:type="spellEnd"/>
      <w:r>
        <w:t xml:space="preserve"> gegeben/ </w:t>
      </w:r>
      <w:proofErr w:type="spellStart"/>
      <w:r>
        <w:t>Sonder</w:t>
      </w:r>
      <w:proofErr w:type="spellEnd"/>
      <w:r>
        <w:t xml:space="preserve"> das </w:t>
      </w:r>
      <w:proofErr w:type="spellStart"/>
      <w:r>
        <w:t>sy</w:t>
      </w:r>
      <w:proofErr w:type="spellEnd"/>
      <w:r>
        <w:t xml:space="preserve"> </w:t>
      </w:r>
      <w:proofErr w:type="spellStart"/>
      <w:r>
        <w:t>jre</w:t>
      </w:r>
      <w:proofErr w:type="spellEnd"/>
      <w:r>
        <w:t xml:space="preserve"> grad/ </w:t>
      </w:r>
      <w:proofErr w:type="spellStart"/>
      <w:r>
        <w:t>gewechß</w:t>
      </w:r>
      <w:proofErr w:type="spellEnd"/>
      <w:r>
        <w:t xml:space="preserve">/ </w:t>
      </w:r>
      <w:proofErr w:type="spellStart"/>
      <w:r>
        <w:t>auffgeen</w:t>
      </w:r>
      <w:proofErr w:type="spellEnd"/>
      <w:r>
        <w:t xml:space="preserve">/ </w:t>
      </w:r>
      <w:proofErr w:type="spellStart"/>
      <w:r>
        <w:t>zunemen</w:t>
      </w:r>
      <w:proofErr w:type="spellEnd"/>
      <w:r>
        <w:t xml:space="preserve">/ im </w:t>
      </w:r>
      <w:proofErr w:type="spellStart"/>
      <w:r>
        <w:t>flaisch</w:t>
      </w:r>
      <w:proofErr w:type="spellEnd"/>
      <w:r>
        <w:t xml:space="preserve"> hat/ </w:t>
      </w:r>
      <w:proofErr w:type="spellStart"/>
      <w:r>
        <w:t>vnd</w:t>
      </w:r>
      <w:proofErr w:type="spellEnd"/>
      <w:r>
        <w:t xml:space="preserve"> nach dem maß des </w:t>
      </w:r>
      <w:proofErr w:type="spellStart"/>
      <w:r>
        <w:t>glaubens</w:t>
      </w:r>
      <w:proofErr w:type="spellEnd"/>
      <w:r>
        <w:t xml:space="preserve"> sich </w:t>
      </w:r>
      <w:proofErr w:type="spellStart"/>
      <w:r>
        <w:t>ergeü´ßt</w:t>
      </w:r>
      <w:proofErr w:type="spellEnd"/>
      <w:r>
        <w:t xml:space="preserve"> im </w:t>
      </w:r>
      <w:proofErr w:type="spellStart"/>
      <w:r>
        <w:t>menschen</w:t>
      </w:r>
      <w:proofErr w:type="spellEnd"/>
      <w:r>
        <w:t xml:space="preserve">/ gleich wie </w:t>
      </w:r>
      <w:proofErr w:type="spellStart"/>
      <w:r>
        <w:t>sunst</w:t>
      </w:r>
      <w:proofErr w:type="spellEnd"/>
      <w:r>
        <w:t xml:space="preserve"> der verstand mit </w:t>
      </w:r>
      <w:proofErr w:type="spellStart"/>
      <w:r>
        <w:t>ainem</w:t>
      </w:r>
      <w:proofErr w:type="spellEnd"/>
      <w:r>
        <w:t xml:space="preserve"> </w:t>
      </w:r>
      <w:proofErr w:type="spellStart"/>
      <w:r>
        <w:t>kind</w:t>
      </w:r>
      <w:proofErr w:type="spellEnd"/>
      <w:r>
        <w:t xml:space="preserve"> </w:t>
      </w:r>
      <w:proofErr w:type="spellStart"/>
      <w:r>
        <w:t>aufwechßt</w:t>
      </w:r>
      <w:proofErr w:type="spellEnd"/>
      <w:r>
        <w:t xml:space="preserve">/ </w:t>
      </w:r>
      <w:proofErr w:type="spellStart"/>
      <w:r>
        <w:t>Vnnd</w:t>
      </w:r>
      <w:proofErr w:type="spellEnd"/>
      <w:r>
        <w:t xml:space="preserve"> es </w:t>
      </w:r>
      <w:proofErr w:type="spellStart"/>
      <w:r>
        <w:t>seind</w:t>
      </w:r>
      <w:proofErr w:type="spellEnd"/>
      <w:r>
        <w:t xml:space="preserve"> im reich Gottes/ oder in der </w:t>
      </w:r>
      <w:proofErr w:type="spellStart"/>
      <w:r>
        <w:t>erbuwung</w:t>
      </w:r>
      <w:proofErr w:type="spellEnd"/>
      <w:r>
        <w:t xml:space="preserve"> des </w:t>
      </w:r>
      <w:proofErr w:type="spellStart"/>
      <w:r>
        <w:t>lebens</w:t>
      </w:r>
      <w:proofErr w:type="spellEnd"/>
      <w:r>
        <w:t xml:space="preserve"> Christi/ </w:t>
      </w:r>
      <w:proofErr w:type="spellStart"/>
      <w:r>
        <w:t>seügling</w:t>
      </w:r>
      <w:proofErr w:type="spellEnd"/>
      <w:r>
        <w:t xml:space="preserve">/ </w:t>
      </w:r>
      <w:proofErr w:type="spellStart"/>
      <w:r>
        <w:t>kindlen</w:t>
      </w:r>
      <w:proofErr w:type="spellEnd"/>
      <w:r>
        <w:t xml:space="preserve">/ </w:t>
      </w:r>
      <w:proofErr w:type="spellStart"/>
      <w:r>
        <w:t>jüngling</w:t>
      </w:r>
      <w:proofErr w:type="spellEnd"/>
      <w:r>
        <w:t xml:space="preserve">/ </w:t>
      </w:r>
      <w:proofErr w:type="spellStart"/>
      <w:r>
        <w:t>männer</w:t>
      </w:r>
      <w:proofErr w:type="spellEnd"/>
      <w:r>
        <w:t xml:space="preserve"> rc/ die nach </w:t>
      </w:r>
      <w:proofErr w:type="spellStart"/>
      <w:r>
        <w:t>jrer</w:t>
      </w:r>
      <w:proofErr w:type="spellEnd"/>
      <w:r>
        <w:t xml:space="preserve"> </w:t>
      </w:r>
      <w:proofErr w:type="spellStart"/>
      <w:r>
        <w:t>gaistlichen</w:t>
      </w:r>
      <w:proofErr w:type="spellEnd"/>
      <w:r>
        <w:t xml:space="preserve"> </w:t>
      </w:r>
      <w:proofErr w:type="spellStart"/>
      <w:r>
        <w:t>art</w:t>
      </w:r>
      <w:proofErr w:type="spellEnd"/>
      <w:r>
        <w:t xml:space="preserve">/ eben als </w:t>
      </w:r>
      <w:proofErr w:type="spellStart"/>
      <w:r>
        <w:t>wol</w:t>
      </w:r>
      <w:proofErr w:type="spellEnd"/>
      <w:r>
        <w:t xml:space="preserve"> als im reich der </w:t>
      </w:r>
      <w:proofErr w:type="spellStart"/>
      <w:r>
        <w:t>welt</w:t>
      </w:r>
      <w:proofErr w:type="spellEnd"/>
      <w:r>
        <w:t xml:space="preserve">/ </w:t>
      </w:r>
      <w:proofErr w:type="spellStart"/>
      <w:r>
        <w:t>jren</w:t>
      </w:r>
      <w:proofErr w:type="spellEnd"/>
      <w:r>
        <w:t xml:space="preserve"> </w:t>
      </w:r>
      <w:proofErr w:type="spellStart"/>
      <w:r>
        <w:t>lauff</w:t>
      </w:r>
      <w:proofErr w:type="spellEnd"/>
      <w:r>
        <w:t xml:space="preserve">/ stand </w:t>
      </w:r>
      <w:proofErr w:type="spellStart"/>
      <w:r>
        <w:t>vnnd</w:t>
      </w:r>
      <w:proofErr w:type="spellEnd"/>
      <w:r>
        <w:t xml:space="preserve"> gang/ aber doch alle </w:t>
      </w:r>
      <w:proofErr w:type="spellStart"/>
      <w:r>
        <w:t>ainen</w:t>
      </w:r>
      <w:proofErr w:type="spellEnd"/>
      <w:r>
        <w:t xml:space="preserve"> Christum haben/ </w:t>
      </w:r>
      <w:proofErr w:type="spellStart"/>
      <w:r>
        <w:t>dauon</w:t>
      </w:r>
      <w:proofErr w:type="spellEnd"/>
      <w:r>
        <w:t xml:space="preserve"> 1 Johan. 2. 1. Pet. 2. Wir müssen </w:t>
      </w:r>
      <w:proofErr w:type="spellStart"/>
      <w:r>
        <w:t>zuuor</w:t>
      </w:r>
      <w:proofErr w:type="spellEnd"/>
      <w:r>
        <w:t xml:space="preserve"> </w:t>
      </w:r>
      <w:proofErr w:type="spellStart"/>
      <w:r>
        <w:t>kinder</w:t>
      </w:r>
      <w:proofErr w:type="spellEnd"/>
      <w:r>
        <w:t xml:space="preserve"> werden/ sollen wir </w:t>
      </w:r>
      <w:proofErr w:type="spellStart"/>
      <w:r>
        <w:t>anderst</w:t>
      </w:r>
      <w:proofErr w:type="spellEnd"/>
      <w:r>
        <w:t xml:space="preserve"> zu </w:t>
      </w:r>
      <w:proofErr w:type="spellStart"/>
      <w:r>
        <w:t>ainem</w:t>
      </w:r>
      <w:proofErr w:type="spellEnd"/>
      <w:r>
        <w:t xml:space="preserve"> </w:t>
      </w:r>
      <w:proofErr w:type="spellStart"/>
      <w:r>
        <w:t>volkomnen</w:t>
      </w:r>
      <w:proofErr w:type="spellEnd"/>
      <w:r>
        <w:t xml:space="preserve"> Mann in Christo Jesu </w:t>
      </w:r>
      <w:proofErr w:type="spellStart"/>
      <w:r>
        <w:t>auffwachsen</w:t>
      </w:r>
      <w:proofErr w:type="spellEnd"/>
      <w:r>
        <w:t xml:space="preserve">/ Da </w:t>
      </w:r>
      <w:proofErr w:type="spellStart"/>
      <w:r>
        <w:t>solten</w:t>
      </w:r>
      <w:proofErr w:type="spellEnd"/>
      <w:r>
        <w:t xml:space="preserve"> wir alle </w:t>
      </w:r>
      <w:proofErr w:type="spellStart"/>
      <w:r>
        <w:t>wol</w:t>
      </w:r>
      <w:proofErr w:type="spellEnd"/>
      <w:r>
        <w:t xml:space="preserve"> </w:t>
      </w:r>
      <w:proofErr w:type="spellStart"/>
      <w:r>
        <w:t>achtung</w:t>
      </w:r>
      <w:proofErr w:type="spellEnd"/>
      <w:r>
        <w:t xml:space="preserve"> </w:t>
      </w:r>
      <w:proofErr w:type="spellStart"/>
      <w:r>
        <w:lastRenderedPageBreak/>
        <w:t>auffhaben</w:t>
      </w:r>
      <w:proofErr w:type="spellEnd"/>
      <w:r>
        <w:t xml:space="preserve">/ </w:t>
      </w:r>
      <w:proofErr w:type="spellStart"/>
      <w:r>
        <w:t>vnnd</w:t>
      </w:r>
      <w:proofErr w:type="spellEnd"/>
      <w:r>
        <w:t xml:space="preserve"> der </w:t>
      </w:r>
      <w:proofErr w:type="spellStart"/>
      <w:r>
        <w:t>angepottnen</w:t>
      </w:r>
      <w:proofErr w:type="spellEnd"/>
      <w:r>
        <w:t xml:space="preserve"> </w:t>
      </w:r>
      <w:proofErr w:type="spellStart"/>
      <w:r>
        <w:t>gnaden</w:t>
      </w:r>
      <w:proofErr w:type="spellEnd"/>
      <w:r>
        <w:t xml:space="preserve"> Gottes/ </w:t>
      </w:r>
      <w:proofErr w:type="spellStart"/>
      <w:r>
        <w:t>dauon</w:t>
      </w:r>
      <w:proofErr w:type="spellEnd"/>
      <w:r>
        <w:t xml:space="preserve"> 1 Pet. 1. </w:t>
      </w:r>
      <w:proofErr w:type="spellStart"/>
      <w:r>
        <w:t>vnnd</w:t>
      </w:r>
      <w:proofErr w:type="spellEnd"/>
      <w:r>
        <w:t xml:space="preserve"> Tit. 2. recht gebrauchen lernen/ wie die Parabel vom </w:t>
      </w:r>
      <w:proofErr w:type="spellStart"/>
      <w:r>
        <w:t>Somen</w:t>
      </w:r>
      <w:proofErr w:type="spellEnd"/>
      <w:r>
        <w:t xml:space="preserve"> </w:t>
      </w:r>
      <w:proofErr w:type="spellStart"/>
      <w:r>
        <w:t>außweyset</w:t>
      </w:r>
      <w:proofErr w:type="spellEnd"/>
      <w:r>
        <w:t xml:space="preserve">/ dann die </w:t>
      </w:r>
      <w:proofErr w:type="spellStart"/>
      <w:r>
        <w:t>Erd</w:t>
      </w:r>
      <w:proofErr w:type="spellEnd"/>
      <w:r>
        <w:t xml:space="preserve"> bringet von </w:t>
      </w:r>
      <w:proofErr w:type="spellStart"/>
      <w:r>
        <w:t>jr</w:t>
      </w:r>
      <w:proofErr w:type="spellEnd"/>
      <w:r>
        <w:t xml:space="preserve"> </w:t>
      </w:r>
      <w:proofErr w:type="spellStart"/>
      <w:r>
        <w:t>selbs</w:t>
      </w:r>
      <w:proofErr w:type="spellEnd"/>
      <w:r>
        <w:t xml:space="preserve"> zum ersten das </w:t>
      </w:r>
      <w:proofErr w:type="spellStart"/>
      <w:r>
        <w:t>graß</w:t>
      </w:r>
      <w:proofErr w:type="spellEnd"/>
      <w:r>
        <w:t xml:space="preserve">/ darnach die Ehern/ darnach den vollen </w:t>
      </w:r>
      <w:proofErr w:type="spellStart"/>
      <w:r>
        <w:t>Waytzen</w:t>
      </w:r>
      <w:proofErr w:type="spellEnd"/>
      <w:r>
        <w:t xml:space="preserve"> </w:t>
      </w:r>
      <w:proofErr w:type="spellStart"/>
      <w:r>
        <w:t>inn</w:t>
      </w:r>
      <w:proofErr w:type="spellEnd"/>
      <w:r>
        <w:t xml:space="preserve"> den Ehern rc/ Marc. 4. </w:t>
      </w:r>
    </w:p>
    <w:p w14:paraId="103C80C7" w14:textId="77777777" w:rsidR="001247EE" w:rsidRDefault="001247EE" w:rsidP="001247EE">
      <w:pPr>
        <w:pStyle w:val="StandardWeb"/>
      </w:pPr>
      <w:r>
        <w:t xml:space="preserve">Was ist nun der </w:t>
      </w:r>
      <w:proofErr w:type="spellStart"/>
      <w:r>
        <w:t>mangel</w:t>
      </w:r>
      <w:proofErr w:type="spellEnd"/>
      <w:r>
        <w:t xml:space="preserve">/ </w:t>
      </w:r>
      <w:proofErr w:type="spellStart"/>
      <w:r>
        <w:t>weyl</w:t>
      </w:r>
      <w:proofErr w:type="spellEnd"/>
      <w:r>
        <w:t xml:space="preserve"> die </w:t>
      </w:r>
      <w:proofErr w:type="spellStart"/>
      <w:r>
        <w:t>gnad</w:t>
      </w:r>
      <w:proofErr w:type="spellEnd"/>
      <w:r>
        <w:t xml:space="preserve"> Gottes </w:t>
      </w:r>
      <w:proofErr w:type="spellStart"/>
      <w:r>
        <w:t>yederman</w:t>
      </w:r>
      <w:proofErr w:type="spellEnd"/>
      <w:r>
        <w:t xml:space="preserve"> </w:t>
      </w:r>
      <w:proofErr w:type="spellStart"/>
      <w:r>
        <w:t>wirdt</w:t>
      </w:r>
      <w:proofErr w:type="spellEnd"/>
      <w:r>
        <w:t xml:space="preserve"> </w:t>
      </w:r>
      <w:proofErr w:type="spellStart"/>
      <w:r>
        <w:t>angebotten</w:t>
      </w:r>
      <w:proofErr w:type="spellEnd"/>
      <w:r>
        <w:t xml:space="preserve">/ das so wenig </w:t>
      </w:r>
      <w:proofErr w:type="spellStart"/>
      <w:r>
        <w:t>menschen</w:t>
      </w:r>
      <w:proofErr w:type="spellEnd"/>
      <w:r>
        <w:t xml:space="preserve"> recht </w:t>
      </w:r>
      <w:proofErr w:type="spellStart"/>
      <w:r>
        <w:t>fromb</w:t>
      </w:r>
      <w:proofErr w:type="spellEnd"/>
      <w:r>
        <w:t xml:space="preserve"> </w:t>
      </w:r>
      <w:proofErr w:type="spellStart"/>
      <w:r>
        <w:t>vnnd</w:t>
      </w:r>
      <w:proofErr w:type="spellEnd"/>
      <w:r>
        <w:t xml:space="preserve"> </w:t>
      </w:r>
      <w:proofErr w:type="spellStart"/>
      <w:r>
        <w:t>sälig</w:t>
      </w:r>
      <w:proofErr w:type="spellEnd"/>
      <w:r>
        <w:t xml:space="preserve"> werden/ wie der Herr saget/ Antwort/ Das macht die alt schlang der </w:t>
      </w:r>
      <w:proofErr w:type="spellStart"/>
      <w:r>
        <w:t>böß</w:t>
      </w:r>
      <w:proofErr w:type="spellEnd"/>
      <w:r>
        <w:t xml:space="preserve"> </w:t>
      </w:r>
      <w:proofErr w:type="spellStart"/>
      <w:r>
        <w:t>gaist</w:t>
      </w:r>
      <w:proofErr w:type="spellEnd"/>
      <w:r>
        <w:t xml:space="preserve">/ der da ist </w:t>
      </w:r>
      <w:proofErr w:type="spellStart"/>
      <w:r>
        <w:t>ain</w:t>
      </w:r>
      <w:proofErr w:type="spellEnd"/>
      <w:r>
        <w:t xml:space="preserve"> </w:t>
      </w:r>
      <w:proofErr w:type="spellStart"/>
      <w:r>
        <w:t>fürst</w:t>
      </w:r>
      <w:proofErr w:type="spellEnd"/>
      <w:r>
        <w:t xml:space="preserve"> </w:t>
      </w:r>
      <w:proofErr w:type="spellStart"/>
      <w:r>
        <w:t>diser</w:t>
      </w:r>
      <w:proofErr w:type="spellEnd"/>
      <w:r>
        <w:t xml:space="preserve"> Welt/ </w:t>
      </w:r>
      <w:proofErr w:type="spellStart"/>
      <w:r>
        <w:t>vnnd</w:t>
      </w:r>
      <w:proofErr w:type="spellEnd"/>
      <w:r>
        <w:t xml:space="preserve"> </w:t>
      </w:r>
      <w:proofErr w:type="spellStart"/>
      <w:r>
        <w:t>ain</w:t>
      </w:r>
      <w:proofErr w:type="spellEnd"/>
      <w:r>
        <w:t xml:space="preserve"> abgesagter feind Christi/ </w:t>
      </w:r>
      <w:proofErr w:type="spellStart"/>
      <w:r>
        <w:t>vnnd</w:t>
      </w:r>
      <w:proofErr w:type="spellEnd"/>
      <w:r>
        <w:t xml:space="preserve"> aller </w:t>
      </w:r>
      <w:proofErr w:type="spellStart"/>
      <w:r>
        <w:t>kinder</w:t>
      </w:r>
      <w:proofErr w:type="spellEnd"/>
      <w:r>
        <w:t xml:space="preserve"> Gottes/ </w:t>
      </w:r>
      <w:proofErr w:type="spellStart"/>
      <w:r>
        <w:t>Herwiderumb</w:t>
      </w:r>
      <w:proofErr w:type="spellEnd"/>
      <w:r>
        <w:t xml:space="preserve"> ist Christus sein </w:t>
      </w:r>
      <w:proofErr w:type="spellStart"/>
      <w:r>
        <w:t>überwinder</w:t>
      </w:r>
      <w:proofErr w:type="spellEnd"/>
      <w:r>
        <w:t xml:space="preserve">/ </w:t>
      </w:r>
      <w:proofErr w:type="spellStart"/>
      <w:r>
        <w:t>vnnd</w:t>
      </w:r>
      <w:proofErr w:type="spellEnd"/>
      <w:r>
        <w:t xml:space="preserve"> </w:t>
      </w:r>
      <w:proofErr w:type="spellStart"/>
      <w:r>
        <w:t>jm</w:t>
      </w:r>
      <w:proofErr w:type="spellEnd"/>
      <w:r>
        <w:t xml:space="preserve"> </w:t>
      </w:r>
      <w:proofErr w:type="spellStart"/>
      <w:r>
        <w:t>vil</w:t>
      </w:r>
      <w:proofErr w:type="spellEnd"/>
      <w:r>
        <w:t xml:space="preserve"> zu </w:t>
      </w:r>
      <w:proofErr w:type="spellStart"/>
      <w:r>
        <w:t>starck</w:t>
      </w:r>
      <w:proofErr w:type="spellEnd"/>
      <w:r>
        <w:t xml:space="preserve"> worden/ wie </w:t>
      </w:r>
      <w:proofErr w:type="spellStart"/>
      <w:r>
        <w:t>geschriben</w:t>
      </w:r>
      <w:proofErr w:type="spellEnd"/>
      <w:r>
        <w:t xml:space="preserve"> </w:t>
      </w:r>
      <w:proofErr w:type="spellStart"/>
      <w:r>
        <w:t>steet</w:t>
      </w:r>
      <w:proofErr w:type="spellEnd"/>
      <w:r>
        <w:t xml:space="preserve">/ Ich will feindschafft setzen/ zwischen dir </w:t>
      </w:r>
      <w:proofErr w:type="spellStart"/>
      <w:r>
        <w:t>vnd</w:t>
      </w:r>
      <w:proofErr w:type="spellEnd"/>
      <w:r>
        <w:t xml:space="preserve"> dem </w:t>
      </w:r>
      <w:proofErr w:type="spellStart"/>
      <w:r>
        <w:t>Weyb</w:t>
      </w:r>
      <w:proofErr w:type="spellEnd"/>
      <w:r>
        <w:t xml:space="preserve">/ </w:t>
      </w:r>
      <w:proofErr w:type="spellStart"/>
      <w:r>
        <w:t>vnd</w:t>
      </w:r>
      <w:proofErr w:type="spellEnd"/>
      <w:r>
        <w:t xml:space="preserve"> zwischen deinem </w:t>
      </w:r>
      <w:proofErr w:type="spellStart"/>
      <w:r>
        <w:t>somen</w:t>
      </w:r>
      <w:proofErr w:type="spellEnd"/>
      <w:r>
        <w:t xml:space="preserve"> </w:t>
      </w:r>
      <w:proofErr w:type="spellStart"/>
      <w:r>
        <w:t>vnd</w:t>
      </w:r>
      <w:proofErr w:type="spellEnd"/>
      <w:r>
        <w:t xml:space="preserve"> </w:t>
      </w:r>
      <w:proofErr w:type="spellStart"/>
      <w:r>
        <w:t>jrem</w:t>
      </w:r>
      <w:proofErr w:type="spellEnd"/>
      <w:r>
        <w:t xml:space="preserve"> </w:t>
      </w:r>
      <w:proofErr w:type="spellStart"/>
      <w:r>
        <w:t>somen</w:t>
      </w:r>
      <w:proofErr w:type="spellEnd"/>
      <w:r>
        <w:t xml:space="preserve">/ der </w:t>
      </w:r>
      <w:proofErr w:type="spellStart"/>
      <w:r>
        <w:t>selb</w:t>
      </w:r>
      <w:proofErr w:type="spellEnd"/>
      <w:r>
        <w:t xml:space="preserve"> </w:t>
      </w:r>
      <w:proofErr w:type="spellStart"/>
      <w:r>
        <w:t>som</w:t>
      </w:r>
      <w:proofErr w:type="spellEnd"/>
      <w:r>
        <w:t xml:space="preserve"> (das ist </w:t>
      </w:r>
      <w:proofErr w:type="spellStart"/>
      <w:r>
        <w:t>vnser</w:t>
      </w:r>
      <w:proofErr w:type="spellEnd"/>
      <w:r>
        <w:t xml:space="preserve"> Herr Jesus) der soll dir den </w:t>
      </w:r>
      <w:proofErr w:type="spellStart"/>
      <w:r>
        <w:t>kopff</w:t>
      </w:r>
      <w:proofErr w:type="spellEnd"/>
      <w:r>
        <w:t xml:space="preserve"> </w:t>
      </w:r>
      <w:proofErr w:type="spellStart"/>
      <w:r>
        <w:t>zertretten</w:t>
      </w:r>
      <w:proofErr w:type="spellEnd"/>
      <w:r>
        <w:t xml:space="preserve">/ </w:t>
      </w:r>
      <w:proofErr w:type="spellStart"/>
      <w:r>
        <w:t>vnd</w:t>
      </w:r>
      <w:proofErr w:type="spellEnd"/>
      <w:r>
        <w:t xml:space="preserve"> du wirst </w:t>
      </w:r>
      <w:proofErr w:type="spellStart"/>
      <w:r>
        <w:t>jm</w:t>
      </w:r>
      <w:proofErr w:type="spellEnd"/>
      <w:r>
        <w:t xml:space="preserve"> in die </w:t>
      </w:r>
      <w:proofErr w:type="spellStart"/>
      <w:r>
        <w:t>versen</w:t>
      </w:r>
      <w:proofErr w:type="spellEnd"/>
      <w:r>
        <w:t xml:space="preserve"> </w:t>
      </w:r>
      <w:proofErr w:type="spellStart"/>
      <w:r>
        <w:t>beissen</w:t>
      </w:r>
      <w:proofErr w:type="spellEnd"/>
      <w:r>
        <w:t xml:space="preserve">/ Gene. 3. </w:t>
      </w:r>
    </w:p>
    <w:p w14:paraId="7C24FD00" w14:textId="77777777" w:rsidR="001247EE" w:rsidRDefault="001247EE" w:rsidP="001247EE">
      <w:pPr>
        <w:pStyle w:val="StandardWeb"/>
      </w:pPr>
      <w:proofErr w:type="spellStart"/>
      <w:r>
        <w:t>Wiewol</w:t>
      </w:r>
      <w:proofErr w:type="spellEnd"/>
      <w:r>
        <w:t xml:space="preserve"> aber der Herr Christus als der ewig natürlich Sun </w:t>
      </w:r>
      <w:proofErr w:type="spellStart"/>
      <w:r>
        <w:t>Gotes</w:t>
      </w:r>
      <w:proofErr w:type="spellEnd"/>
      <w:r>
        <w:t xml:space="preserve">/ durch sein </w:t>
      </w:r>
      <w:proofErr w:type="spellStart"/>
      <w:r>
        <w:t>zukunfft</w:t>
      </w:r>
      <w:proofErr w:type="spellEnd"/>
      <w:r>
        <w:t xml:space="preserve"> im </w:t>
      </w:r>
      <w:proofErr w:type="spellStart"/>
      <w:r>
        <w:t>flaisch</w:t>
      </w:r>
      <w:proofErr w:type="spellEnd"/>
      <w:r>
        <w:t xml:space="preserve">/ dem bösen </w:t>
      </w:r>
      <w:proofErr w:type="spellStart"/>
      <w:r>
        <w:t>gaist</w:t>
      </w:r>
      <w:proofErr w:type="spellEnd"/>
      <w:r>
        <w:t xml:space="preserve">/ den </w:t>
      </w:r>
      <w:proofErr w:type="spellStart"/>
      <w:r>
        <w:t>gewalt</w:t>
      </w:r>
      <w:proofErr w:type="spellEnd"/>
      <w:r>
        <w:t xml:space="preserve"> </w:t>
      </w:r>
      <w:proofErr w:type="spellStart"/>
      <w:r>
        <w:t>vnd</w:t>
      </w:r>
      <w:proofErr w:type="spellEnd"/>
      <w:r>
        <w:t xml:space="preserve"> das Regiment/ so er durch den </w:t>
      </w:r>
      <w:proofErr w:type="spellStart"/>
      <w:r>
        <w:t>fal</w:t>
      </w:r>
      <w:proofErr w:type="spellEnd"/>
      <w:r>
        <w:t xml:space="preserve"> Ade/ über alles </w:t>
      </w:r>
      <w:proofErr w:type="spellStart"/>
      <w:r>
        <w:t>flaisch</w:t>
      </w:r>
      <w:proofErr w:type="spellEnd"/>
      <w:r>
        <w:t xml:space="preserve"> erlanget/ wider genommen/ </w:t>
      </w:r>
      <w:proofErr w:type="spellStart"/>
      <w:r>
        <w:t>jne</w:t>
      </w:r>
      <w:proofErr w:type="spellEnd"/>
      <w:r>
        <w:t xml:space="preserve"> durch sein </w:t>
      </w:r>
      <w:proofErr w:type="spellStart"/>
      <w:r>
        <w:t>leyden</w:t>
      </w:r>
      <w:proofErr w:type="spellEnd"/>
      <w:r>
        <w:t xml:space="preserve"> überwunden/ </w:t>
      </w:r>
      <w:proofErr w:type="spellStart"/>
      <w:r>
        <w:t>außgestossen</w:t>
      </w:r>
      <w:proofErr w:type="spellEnd"/>
      <w:r>
        <w:t xml:space="preserve">/ </w:t>
      </w:r>
      <w:proofErr w:type="spellStart"/>
      <w:r>
        <w:t>vnd</w:t>
      </w:r>
      <w:proofErr w:type="spellEnd"/>
      <w:r>
        <w:t xml:space="preserve"> am </w:t>
      </w:r>
      <w:proofErr w:type="spellStart"/>
      <w:r>
        <w:t>creütz</w:t>
      </w:r>
      <w:proofErr w:type="spellEnd"/>
      <w:r>
        <w:t xml:space="preserve"> </w:t>
      </w:r>
      <w:proofErr w:type="spellStart"/>
      <w:r>
        <w:t>ain</w:t>
      </w:r>
      <w:proofErr w:type="spellEnd"/>
      <w:r>
        <w:t xml:space="preserve"> </w:t>
      </w:r>
      <w:proofErr w:type="spellStart"/>
      <w:r>
        <w:t>herprangen</w:t>
      </w:r>
      <w:proofErr w:type="spellEnd"/>
      <w:r>
        <w:t xml:space="preserve"> durch sich </w:t>
      </w:r>
      <w:proofErr w:type="spellStart"/>
      <w:r>
        <w:t>selbs</w:t>
      </w:r>
      <w:proofErr w:type="spellEnd"/>
      <w:r>
        <w:t xml:space="preserve">/ </w:t>
      </w:r>
      <w:proofErr w:type="spellStart"/>
      <w:r>
        <w:t>auß</w:t>
      </w:r>
      <w:proofErr w:type="spellEnd"/>
      <w:r>
        <w:t xml:space="preserve"> </w:t>
      </w:r>
      <w:proofErr w:type="spellStart"/>
      <w:r>
        <w:t>jme</w:t>
      </w:r>
      <w:proofErr w:type="spellEnd"/>
      <w:r>
        <w:t xml:space="preserve"> gemacht hat/ So muß doch solches auch bey </w:t>
      </w:r>
      <w:proofErr w:type="spellStart"/>
      <w:r>
        <w:t>vnnserm</w:t>
      </w:r>
      <w:proofErr w:type="spellEnd"/>
      <w:r>
        <w:t xml:space="preserve"> </w:t>
      </w:r>
      <w:proofErr w:type="spellStart"/>
      <w:r>
        <w:t>flaiusch</w:t>
      </w:r>
      <w:proofErr w:type="spellEnd"/>
      <w:r>
        <w:t xml:space="preserve"> im </w:t>
      </w:r>
      <w:proofErr w:type="spellStart"/>
      <w:r>
        <w:t>hailgen</w:t>
      </w:r>
      <w:proofErr w:type="spellEnd"/>
      <w:r>
        <w:t xml:space="preserve"> </w:t>
      </w:r>
      <w:proofErr w:type="spellStart"/>
      <w:r>
        <w:t>gaist</w:t>
      </w:r>
      <w:proofErr w:type="spellEnd"/>
      <w:r>
        <w:t xml:space="preserve"> angelegt/ ererbt/ </w:t>
      </w:r>
      <w:proofErr w:type="spellStart"/>
      <w:r>
        <w:t>vnd</w:t>
      </w:r>
      <w:proofErr w:type="spellEnd"/>
      <w:r>
        <w:t xml:space="preserve"> </w:t>
      </w:r>
      <w:proofErr w:type="spellStart"/>
      <w:r>
        <w:t>praticieret</w:t>
      </w:r>
      <w:proofErr w:type="spellEnd"/>
      <w:r>
        <w:t xml:space="preserve"> werden/ solls </w:t>
      </w:r>
      <w:proofErr w:type="spellStart"/>
      <w:r>
        <w:t>vns</w:t>
      </w:r>
      <w:proofErr w:type="spellEnd"/>
      <w:r>
        <w:t xml:space="preserve"> </w:t>
      </w:r>
      <w:proofErr w:type="spellStart"/>
      <w:r>
        <w:t>anderst</w:t>
      </w:r>
      <w:proofErr w:type="spellEnd"/>
      <w:r>
        <w:t xml:space="preserve"> zu nutz </w:t>
      </w:r>
      <w:proofErr w:type="spellStart"/>
      <w:r>
        <w:t>vnnd</w:t>
      </w:r>
      <w:proofErr w:type="spellEnd"/>
      <w:r>
        <w:t xml:space="preserve"> frommen </w:t>
      </w:r>
      <w:proofErr w:type="spellStart"/>
      <w:r>
        <w:t>komen</w:t>
      </w:r>
      <w:proofErr w:type="spellEnd"/>
      <w:r>
        <w:t xml:space="preserve">/ da </w:t>
      </w:r>
      <w:proofErr w:type="spellStart"/>
      <w:r>
        <w:t>wirckt</w:t>
      </w:r>
      <w:proofErr w:type="spellEnd"/>
      <w:r>
        <w:t xml:space="preserve"> dann die </w:t>
      </w:r>
      <w:proofErr w:type="spellStart"/>
      <w:r>
        <w:t>gnad</w:t>
      </w:r>
      <w:proofErr w:type="spellEnd"/>
      <w:r>
        <w:t xml:space="preserve">/ in welcher </w:t>
      </w:r>
      <w:proofErr w:type="spellStart"/>
      <w:r>
        <w:t>vns</w:t>
      </w:r>
      <w:proofErr w:type="spellEnd"/>
      <w:r>
        <w:t xml:space="preserve"> der </w:t>
      </w:r>
      <w:proofErr w:type="spellStart"/>
      <w:r>
        <w:t>sig</w:t>
      </w:r>
      <w:proofErr w:type="spellEnd"/>
      <w:r>
        <w:t xml:space="preserve"> </w:t>
      </w:r>
      <w:proofErr w:type="spellStart"/>
      <w:r>
        <w:t>geschenckt</w:t>
      </w:r>
      <w:proofErr w:type="spellEnd"/>
      <w:r>
        <w:t xml:space="preserve"> </w:t>
      </w:r>
      <w:proofErr w:type="spellStart"/>
      <w:r>
        <w:t>wirt</w:t>
      </w:r>
      <w:proofErr w:type="spellEnd"/>
      <w:r>
        <w:t xml:space="preserve">/ durch den glauben in Jesum Christum. </w:t>
      </w:r>
    </w:p>
    <w:p w14:paraId="320AD75F" w14:textId="77777777" w:rsidR="001247EE" w:rsidRDefault="001247EE" w:rsidP="001247EE">
      <w:pPr>
        <w:pStyle w:val="StandardWeb"/>
      </w:pPr>
      <w:proofErr w:type="spellStart"/>
      <w:r>
        <w:t>Ee</w:t>
      </w:r>
      <w:proofErr w:type="spellEnd"/>
      <w:r>
        <w:t xml:space="preserve"> wir aber solche </w:t>
      </w:r>
      <w:proofErr w:type="spellStart"/>
      <w:r>
        <w:t>gnedige</w:t>
      </w:r>
      <w:proofErr w:type="spellEnd"/>
      <w:r>
        <w:t xml:space="preserve"> </w:t>
      </w:r>
      <w:proofErr w:type="spellStart"/>
      <w:r>
        <w:t>haimsuchung</w:t>
      </w:r>
      <w:proofErr w:type="spellEnd"/>
      <w:r>
        <w:t xml:space="preserve"> Gottes in Christo </w:t>
      </w:r>
      <w:proofErr w:type="spellStart"/>
      <w:r>
        <w:t>warhafftig</w:t>
      </w:r>
      <w:proofErr w:type="spellEnd"/>
      <w:r>
        <w:t xml:space="preserve"> erkennen </w:t>
      </w:r>
      <w:proofErr w:type="spellStart"/>
      <w:r>
        <w:t>vnd</w:t>
      </w:r>
      <w:proofErr w:type="spellEnd"/>
      <w:r>
        <w:t xml:space="preserve"> empfinden/ </w:t>
      </w:r>
      <w:proofErr w:type="spellStart"/>
      <w:r>
        <w:t>ee</w:t>
      </w:r>
      <w:proofErr w:type="spellEnd"/>
      <w:r>
        <w:t xml:space="preserve"> wir des </w:t>
      </w:r>
      <w:proofErr w:type="spellStart"/>
      <w:r>
        <w:t>sigs</w:t>
      </w:r>
      <w:proofErr w:type="spellEnd"/>
      <w:r>
        <w:t xml:space="preserve"> Christi </w:t>
      </w:r>
      <w:proofErr w:type="spellStart"/>
      <w:r>
        <w:t>vnnd</w:t>
      </w:r>
      <w:proofErr w:type="spellEnd"/>
      <w:r>
        <w:t xml:space="preserve"> seines göttlichen </w:t>
      </w:r>
      <w:proofErr w:type="spellStart"/>
      <w:r>
        <w:t>liechts</w:t>
      </w:r>
      <w:proofErr w:type="spellEnd"/>
      <w:r>
        <w:t xml:space="preserve"> </w:t>
      </w:r>
      <w:proofErr w:type="spellStart"/>
      <w:r>
        <w:t>gewar</w:t>
      </w:r>
      <w:proofErr w:type="spellEnd"/>
      <w:r>
        <w:t xml:space="preserve"> werden (dann das </w:t>
      </w:r>
      <w:proofErr w:type="spellStart"/>
      <w:r>
        <w:t>flaisch</w:t>
      </w:r>
      <w:proofErr w:type="spellEnd"/>
      <w:r>
        <w:t xml:space="preserve"> ist so verderbt </w:t>
      </w:r>
      <w:proofErr w:type="spellStart"/>
      <w:r>
        <w:t>vnd</w:t>
      </w:r>
      <w:proofErr w:type="spellEnd"/>
      <w:r>
        <w:t xml:space="preserve"> </w:t>
      </w:r>
      <w:proofErr w:type="spellStart"/>
      <w:r>
        <w:t>verblendt</w:t>
      </w:r>
      <w:proofErr w:type="spellEnd"/>
      <w:r>
        <w:t xml:space="preserve">/ das </w:t>
      </w:r>
      <w:proofErr w:type="spellStart"/>
      <w:r>
        <w:t>solchs</w:t>
      </w:r>
      <w:proofErr w:type="spellEnd"/>
      <w:r>
        <w:t xml:space="preserve"> </w:t>
      </w:r>
      <w:proofErr w:type="spellStart"/>
      <w:r>
        <w:t>nit</w:t>
      </w:r>
      <w:proofErr w:type="spellEnd"/>
      <w:r>
        <w:t xml:space="preserve"> so bald/ wie wir </w:t>
      </w:r>
      <w:proofErr w:type="spellStart"/>
      <w:r>
        <w:t>geren</w:t>
      </w:r>
      <w:proofErr w:type="spellEnd"/>
      <w:r>
        <w:t xml:space="preserve"> </w:t>
      </w:r>
      <w:proofErr w:type="spellStart"/>
      <w:r>
        <w:t>wolten</w:t>
      </w:r>
      <w:proofErr w:type="spellEnd"/>
      <w:r>
        <w:t xml:space="preserve">/ geschehen </w:t>
      </w:r>
      <w:proofErr w:type="spellStart"/>
      <w:r>
        <w:t>kan</w:t>
      </w:r>
      <w:proofErr w:type="spellEnd"/>
      <w:r>
        <w:t xml:space="preserve">) </w:t>
      </w:r>
      <w:proofErr w:type="spellStart"/>
      <w:r>
        <w:t>Ee</w:t>
      </w:r>
      <w:proofErr w:type="spellEnd"/>
      <w:r>
        <w:t xml:space="preserve"> wir (sag ich) der </w:t>
      </w:r>
      <w:proofErr w:type="spellStart"/>
      <w:r>
        <w:t>außgegossen</w:t>
      </w:r>
      <w:proofErr w:type="spellEnd"/>
      <w:r>
        <w:t xml:space="preserve"> </w:t>
      </w:r>
      <w:proofErr w:type="spellStart"/>
      <w:r>
        <w:t>gnaden</w:t>
      </w:r>
      <w:proofErr w:type="spellEnd"/>
      <w:r>
        <w:t xml:space="preserve"> Gottes </w:t>
      </w:r>
      <w:proofErr w:type="spellStart"/>
      <w:r>
        <w:t>vnd</w:t>
      </w:r>
      <w:proofErr w:type="spellEnd"/>
      <w:r>
        <w:t xml:space="preserve"> dem </w:t>
      </w:r>
      <w:proofErr w:type="spellStart"/>
      <w:r>
        <w:t>hailigen</w:t>
      </w:r>
      <w:proofErr w:type="spellEnd"/>
      <w:r>
        <w:t xml:space="preserve"> </w:t>
      </w:r>
      <w:proofErr w:type="spellStart"/>
      <w:r>
        <w:t>gaist</w:t>
      </w:r>
      <w:proofErr w:type="spellEnd"/>
      <w:r>
        <w:t xml:space="preserve">/ </w:t>
      </w:r>
      <w:proofErr w:type="spellStart"/>
      <w:r>
        <w:t>völligklich</w:t>
      </w:r>
      <w:proofErr w:type="spellEnd"/>
      <w:r>
        <w:t xml:space="preserve"> raum </w:t>
      </w:r>
      <w:proofErr w:type="spellStart"/>
      <w:r>
        <w:t>vnd</w:t>
      </w:r>
      <w:proofErr w:type="spellEnd"/>
      <w:r>
        <w:t xml:space="preserve"> statt geben/ das Christus </w:t>
      </w:r>
      <w:proofErr w:type="spellStart"/>
      <w:r>
        <w:t>inn</w:t>
      </w:r>
      <w:proofErr w:type="spellEnd"/>
      <w:r>
        <w:t xml:space="preserve"> </w:t>
      </w:r>
      <w:proofErr w:type="spellStart"/>
      <w:r>
        <w:t>vnnserm</w:t>
      </w:r>
      <w:proofErr w:type="spellEnd"/>
      <w:r>
        <w:t xml:space="preserve"> </w:t>
      </w:r>
      <w:proofErr w:type="spellStart"/>
      <w:r>
        <w:t>hertz</w:t>
      </w:r>
      <w:proofErr w:type="spellEnd"/>
      <w:r>
        <w:t xml:space="preserve"> das Regiment </w:t>
      </w:r>
      <w:proofErr w:type="spellStart"/>
      <w:r>
        <w:t>einneme</w:t>
      </w:r>
      <w:proofErr w:type="spellEnd"/>
      <w:r>
        <w:t xml:space="preserve">/ So </w:t>
      </w:r>
      <w:proofErr w:type="spellStart"/>
      <w:r>
        <w:t>feyret</w:t>
      </w:r>
      <w:proofErr w:type="spellEnd"/>
      <w:r>
        <w:t xml:space="preserve"> der </w:t>
      </w:r>
      <w:proofErr w:type="spellStart"/>
      <w:r>
        <w:t>böß</w:t>
      </w:r>
      <w:proofErr w:type="spellEnd"/>
      <w:r>
        <w:t xml:space="preserve"> </w:t>
      </w:r>
      <w:proofErr w:type="spellStart"/>
      <w:r>
        <w:t>gaist</w:t>
      </w:r>
      <w:proofErr w:type="spellEnd"/>
      <w:r>
        <w:t xml:space="preserve"> </w:t>
      </w:r>
      <w:proofErr w:type="spellStart"/>
      <w:r>
        <w:t>nit</w:t>
      </w:r>
      <w:proofErr w:type="spellEnd"/>
      <w:r>
        <w:t xml:space="preserve"> (wie er dann sein </w:t>
      </w:r>
      <w:proofErr w:type="spellStart"/>
      <w:r>
        <w:t>behausung</w:t>
      </w:r>
      <w:proofErr w:type="spellEnd"/>
      <w:r>
        <w:t xml:space="preserve"> </w:t>
      </w:r>
      <w:proofErr w:type="spellStart"/>
      <w:r>
        <w:t>vnnd</w:t>
      </w:r>
      <w:proofErr w:type="spellEnd"/>
      <w:r>
        <w:t xml:space="preserve"> </w:t>
      </w:r>
      <w:proofErr w:type="spellStart"/>
      <w:r>
        <w:t>tabernackel</w:t>
      </w:r>
      <w:proofErr w:type="spellEnd"/>
      <w:r>
        <w:t xml:space="preserve"> nicht gern </w:t>
      </w:r>
      <w:proofErr w:type="spellStart"/>
      <w:r>
        <w:t>raumet</w:t>
      </w:r>
      <w:proofErr w:type="spellEnd"/>
      <w:r>
        <w:t xml:space="preserve">) er übet alle </w:t>
      </w:r>
      <w:proofErr w:type="spellStart"/>
      <w:r>
        <w:t>krefft</w:t>
      </w:r>
      <w:proofErr w:type="spellEnd"/>
      <w:r>
        <w:t xml:space="preserve">/ braucht </w:t>
      </w:r>
      <w:proofErr w:type="spellStart"/>
      <w:r>
        <w:t>allerlay</w:t>
      </w:r>
      <w:proofErr w:type="spellEnd"/>
      <w:r>
        <w:t xml:space="preserve"> </w:t>
      </w:r>
      <w:proofErr w:type="spellStart"/>
      <w:r>
        <w:t>list</w:t>
      </w:r>
      <w:proofErr w:type="spellEnd"/>
      <w:r>
        <w:t xml:space="preserve"> </w:t>
      </w:r>
      <w:proofErr w:type="spellStart"/>
      <w:r>
        <w:t>vnd</w:t>
      </w:r>
      <w:proofErr w:type="spellEnd"/>
      <w:r>
        <w:t xml:space="preserve"> </w:t>
      </w:r>
      <w:proofErr w:type="spellStart"/>
      <w:r>
        <w:t>anschleg</w:t>
      </w:r>
      <w:proofErr w:type="spellEnd"/>
      <w:r>
        <w:t xml:space="preserve">/ verhindert wie er mag </w:t>
      </w:r>
      <w:proofErr w:type="spellStart"/>
      <w:r>
        <w:t>vnd</w:t>
      </w:r>
      <w:proofErr w:type="spellEnd"/>
      <w:r>
        <w:t xml:space="preserve"> </w:t>
      </w:r>
      <w:proofErr w:type="spellStart"/>
      <w:r>
        <w:t>kan</w:t>
      </w:r>
      <w:proofErr w:type="spellEnd"/>
      <w:r>
        <w:t xml:space="preserve">/ das </w:t>
      </w:r>
      <w:proofErr w:type="spellStart"/>
      <w:r>
        <w:t>vnns</w:t>
      </w:r>
      <w:proofErr w:type="spellEnd"/>
      <w:r>
        <w:t xml:space="preserve"> </w:t>
      </w:r>
      <w:proofErr w:type="spellStart"/>
      <w:r>
        <w:t>nit</w:t>
      </w:r>
      <w:proofErr w:type="spellEnd"/>
      <w:r>
        <w:t xml:space="preserve"> scheine/ die </w:t>
      </w:r>
      <w:proofErr w:type="spellStart"/>
      <w:r>
        <w:t>erleüchtung</w:t>
      </w:r>
      <w:proofErr w:type="spellEnd"/>
      <w:r>
        <w:t xml:space="preserve"> des </w:t>
      </w:r>
      <w:proofErr w:type="spellStart"/>
      <w:r>
        <w:t>Euangelii</w:t>
      </w:r>
      <w:proofErr w:type="spellEnd"/>
      <w:r>
        <w:t xml:space="preserve"> der </w:t>
      </w:r>
      <w:proofErr w:type="spellStart"/>
      <w:r>
        <w:t>clarhait</w:t>
      </w:r>
      <w:proofErr w:type="spellEnd"/>
      <w:r>
        <w:t xml:space="preserve"> Christi/ damit er nur </w:t>
      </w:r>
      <w:proofErr w:type="spellStart"/>
      <w:r>
        <w:t>vnns</w:t>
      </w:r>
      <w:proofErr w:type="spellEnd"/>
      <w:r>
        <w:t xml:space="preserve"> im reich der </w:t>
      </w:r>
      <w:proofErr w:type="spellStart"/>
      <w:r>
        <w:t>finsternuß</w:t>
      </w:r>
      <w:proofErr w:type="spellEnd"/>
      <w:r>
        <w:t xml:space="preserve">/ im </w:t>
      </w:r>
      <w:proofErr w:type="spellStart"/>
      <w:r>
        <w:t>irrthumb</w:t>
      </w:r>
      <w:proofErr w:type="spellEnd"/>
      <w:r>
        <w:t xml:space="preserve">/ im </w:t>
      </w:r>
      <w:proofErr w:type="spellStart"/>
      <w:r>
        <w:t>gefengknuß</w:t>
      </w:r>
      <w:proofErr w:type="spellEnd"/>
      <w:r>
        <w:t xml:space="preserve"> der </w:t>
      </w:r>
      <w:proofErr w:type="spellStart"/>
      <w:r>
        <w:t>sünd</w:t>
      </w:r>
      <w:proofErr w:type="spellEnd"/>
      <w:r>
        <w:t xml:space="preserve">/ </w:t>
      </w:r>
      <w:proofErr w:type="spellStart"/>
      <w:r>
        <w:t>vnnd</w:t>
      </w:r>
      <w:proofErr w:type="spellEnd"/>
      <w:r>
        <w:t xml:space="preserve"> an seinem dienst fest behalten </w:t>
      </w:r>
      <w:proofErr w:type="spellStart"/>
      <w:r>
        <w:t>müge</w:t>
      </w:r>
      <w:proofErr w:type="spellEnd"/>
      <w:r>
        <w:t xml:space="preserve">/ das wir ja lieber seiner </w:t>
      </w:r>
      <w:proofErr w:type="spellStart"/>
      <w:r>
        <w:t>stymm</w:t>
      </w:r>
      <w:proofErr w:type="spellEnd"/>
      <w:r>
        <w:t xml:space="preserve"> gehorchen/ die zu den </w:t>
      </w:r>
      <w:proofErr w:type="spellStart"/>
      <w:r>
        <w:t>lüsten</w:t>
      </w:r>
      <w:proofErr w:type="spellEnd"/>
      <w:r>
        <w:t xml:space="preserve"> des </w:t>
      </w:r>
      <w:proofErr w:type="spellStart"/>
      <w:r>
        <w:t>flaischs</w:t>
      </w:r>
      <w:proofErr w:type="spellEnd"/>
      <w:r>
        <w:t xml:space="preserve">/ </w:t>
      </w:r>
      <w:proofErr w:type="spellStart"/>
      <w:r>
        <w:t>güttern</w:t>
      </w:r>
      <w:proofErr w:type="spellEnd"/>
      <w:r>
        <w:t xml:space="preserve">/ </w:t>
      </w:r>
      <w:proofErr w:type="spellStart"/>
      <w:r>
        <w:t>reychtumb</w:t>
      </w:r>
      <w:proofErr w:type="spellEnd"/>
      <w:r>
        <w:t xml:space="preserve"> </w:t>
      </w:r>
      <w:proofErr w:type="spellStart"/>
      <w:r>
        <w:t>vnd</w:t>
      </w:r>
      <w:proofErr w:type="spellEnd"/>
      <w:r>
        <w:t xml:space="preserve"> </w:t>
      </w:r>
      <w:proofErr w:type="spellStart"/>
      <w:r>
        <w:t>eer</w:t>
      </w:r>
      <w:proofErr w:type="spellEnd"/>
      <w:r>
        <w:t xml:space="preserve"> </w:t>
      </w:r>
      <w:proofErr w:type="spellStart"/>
      <w:r>
        <w:t>diser</w:t>
      </w:r>
      <w:proofErr w:type="spellEnd"/>
      <w:r>
        <w:t xml:space="preserve"> </w:t>
      </w:r>
      <w:proofErr w:type="spellStart"/>
      <w:r>
        <w:t>welt</w:t>
      </w:r>
      <w:proofErr w:type="spellEnd"/>
      <w:r>
        <w:t xml:space="preserve">/ </w:t>
      </w:r>
      <w:proofErr w:type="spellStart"/>
      <w:r>
        <w:t>vnnd</w:t>
      </w:r>
      <w:proofErr w:type="spellEnd"/>
      <w:r>
        <w:t xml:space="preserve"> </w:t>
      </w:r>
      <w:proofErr w:type="spellStart"/>
      <w:r>
        <w:t>dardurch</w:t>
      </w:r>
      <w:proofErr w:type="spellEnd"/>
      <w:r>
        <w:t xml:space="preserve"> zum ewigen todt lockt/ </w:t>
      </w:r>
      <w:proofErr w:type="spellStart"/>
      <w:r>
        <w:t>raitzet</w:t>
      </w:r>
      <w:proofErr w:type="spellEnd"/>
      <w:r>
        <w:t xml:space="preserve"> </w:t>
      </w:r>
      <w:proofErr w:type="spellStart"/>
      <w:r>
        <w:t>vnnd</w:t>
      </w:r>
      <w:proofErr w:type="spellEnd"/>
      <w:r>
        <w:t xml:space="preserve"> </w:t>
      </w:r>
      <w:proofErr w:type="spellStart"/>
      <w:r>
        <w:t>fürdert</w:t>
      </w:r>
      <w:proofErr w:type="spellEnd"/>
      <w:r>
        <w:t xml:space="preserve">/ dann der </w:t>
      </w:r>
      <w:proofErr w:type="spellStart"/>
      <w:r>
        <w:t>stymm</w:t>
      </w:r>
      <w:proofErr w:type="spellEnd"/>
      <w:r>
        <w:t xml:space="preserve"> deß Herren </w:t>
      </w:r>
      <w:proofErr w:type="spellStart"/>
      <w:r>
        <w:t>JEsu</w:t>
      </w:r>
      <w:proofErr w:type="spellEnd"/>
      <w:r>
        <w:t xml:space="preserve">/ die durch </w:t>
      </w:r>
      <w:proofErr w:type="spellStart"/>
      <w:r>
        <w:t>verachtung</w:t>
      </w:r>
      <w:proofErr w:type="spellEnd"/>
      <w:r>
        <w:t xml:space="preserve"> </w:t>
      </w:r>
      <w:proofErr w:type="spellStart"/>
      <w:r>
        <w:t>diser</w:t>
      </w:r>
      <w:proofErr w:type="spellEnd"/>
      <w:r>
        <w:t xml:space="preserve"> </w:t>
      </w:r>
      <w:proofErr w:type="spellStart"/>
      <w:r>
        <w:t>welt</w:t>
      </w:r>
      <w:proofErr w:type="spellEnd"/>
      <w:r>
        <w:t xml:space="preserve">/ </w:t>
      </w:r>
      <w:proofErr w:type="spellStart"/>
      <w:r>
        <w:t>vnnd</w:t>
      </w:r>
      <w:proofErr w:type="spellEnd"/>
      <w:r>
        <w:t xml:space="preserve"> alles was </w:t>
      </w:r>
      <w:proofErr w:type="spellStart"/>
      <w:r>
        <w:t>darinn</w:t>
      </w:r>
      <w:proofErr w:type="spellEnd"/>
      <w:r>
        <w:t xml:space="preserve"> ist/ im </w:t>
      </w:r>
      <w:proofErr w:type="spellStart"/>
      <w:r>
        <w:t>creütz</w:t>
      </w:r>
      <w:proofErr w:type="spellEnd"/>
      <w:r>
        <w:t xml:space="preserve"> </w:t>
      </w:r>
      <w:proofErr w:type="spellStart"/>
      <w:r>
        <w:t>vnnd</w:t>
      </w:r>
      <w:proofErr w:type="spellEnd"/>
      <w:r>
        <w:t xml:space="preserve"> </w:t>
      </w:r>
      <w:proofErr w:type="spellStart"/>
      <w:r>
        <w:t>leyden</w:t>
      </w:r>
      <w:proofErr w:type="spellEnd"/>
      <w:r>
        <w:t xml:space="preserve"> </w:t>
      </w:r>
      <w:proofErr w:type="spellStart"/>
      <w:r>
        <w:t>vnns</w:t>
      </w:r>
      <w:proofErr w:type="spellEnd"/>
      <w:r>
        <w:t xml:space="preserve"> die </w:t>
      </w:r>
      <w:proofErr w:type="spellStart"/>
      <w:r>
        <w:t>hymlischen</w:t>
      </w:r>
      <w:proofErr w:type="spellEnd"/>
      <w:r>
        <w:t xml:space="preserve"> schätz </w:t>
      </w:r>
      <w:proofErr w:type="spellStart"/>
      <w:r>
        <w:t>anbeüt</w:t>
      </w:r>
      <w:proofErr w:type="spellEnd"/>
      <w:r>
        <w:t xml:space="preserve">/ </w:t>
      </w:r>
      <w:proofErr w:type="spellStart"/>
      <w:r>
        <w:t>vnd</w:t>
      </w:r>
      <w:proofErr w:type="spellEnd"/>
      <w:r>
        <w:t xml:space="preserve"> </w:t>
      </w:r>
      <w:proofErr w:type="spellStart"/>
      <w:r>
        <w:t>endtlich</w:t>
      </w:r>
      <w:proofErr w:type="spellEnd"/>
      <w:r>
        <w:t xml:space="preserve"> ins ewig leben </w:t>
      </w:r>
      <w:proofErr w:type="spellStart"/>
      <w:r>
        <w:t>einfüret</w:t>
      </w:r>
      <w:proofErr w:type="spellEnd"/>
      <w:r>
        <w:t xml:space="preserve">. </w:t>
      </w:r>
    </w:p>
    <w:p w14:paraId="64F5206A" w14:textId="77777777" w:rsidR="001247EE" w:rsidRDefault="001247EE" w:rsidP="001247EE">
      <w:pPr>
        <w:pStyle w:val="StandardWeb"/>
      </w:pPr>
      <w:r>
        <w:t xml:space="preserve">Was ists nun wunder/ das so wenig </w:t>
      </w:r>
      <w:proofErr w:type="spellStart"/>
      <w:r>
        <w:t>menschen</w:t>
      </w:r>
      <w:proofErr w:type="spellEnd"/>
      <w:r>
        <w:t xml:space="preserve"> der </w:t>
      </w:r>
      <w:proofErr w:type="spellStart"/>
      <w:r>
        <w:t>angepottnen</w:t>
      </w:r>
      <w:proofErr w:type="spellEnd"/>
      <w:r>
        <w:t xml:space="preserve"> </w:t>
      </w:r>
      <w:proofErr w:type="spellStart"/>
      <w:r>
        <w:t>gnaden</w:t>
      </w:r>
      <w:proofErr w:type="spellEnd"/>
      <w:r>
        <w:t xml:space="preserve"> Gottes </w:t>
      </w:r>
      <w:proofErr w:type="spellStart"/>
      <w:r>
        <w:t>warnemen</w:t>
      </w:r>
      <w:proofErr w:type="spellEnd"/>
      <w:r>
        <w:t xml:space="preserve">? das </w:t>
      </w:r>
      <w:proofErr w:type="spellStart"/>
      <w:r>
        <w:t>jr</w:t>
      </w:r>
      <w:proofErr w:type="spellEnd"/>
      <w:r>
        <w:t xml:space="preserve"> so wenig recht an Jesum Christum glauben/ </w:t>
      </w:r>
      <w:proofErr w:type="spellStart"/>
      <w:r>
        <w:t>vnnd</w:t>
      </w:r>
      <w:proofErr w:type="spellEnd"/>
      <w:r>
        <w:t xml:space="preserve"> im gehorsam des </w:t>
      </w:r>
      <w:proofErr w:type="spellStart"/>
      <w:r>
        <w:t>glaubens</w:t>
      </w:r>
      <w:proofErr w:type="spellEnd"/>
      <w:r>
        <w:t xml:space="preserve"> wandeln/ So doch auch der </w:t>
      </w:r>
      <w:proofErr w:type="spellStart"/>
      <w:r>
        <w:t>böß</w:t>
      </w:r>
      <w:proofErr w:type="spellEnd"/>
      <w:r>
        <w:t xml:space="preserve"> </w:t>
      </w:r>
      <w:proofErr w:type="spellStart"/>
      <w:r>
        <w:t>gaist</w:t>
      </w:r>
      <w:proofErr w:type="spellEnd"/>
      <w:r>
        <w:t xml:space="preserve">/ </w:t>
      </w:r>
      <w:proofErr w:type="spellStart"/>
      <w:r>
        <w:t>offt</w:t>
      </w:r>
      <w:proofErr w:type="spellEnd"/>
      <w:r>
        <w:t xml:space="preserve"> die </w:t>
      </w:r>
      <w:proofErr w:type="spellStart"/>
      <w:r>
        <w:t>jhenigen</w:t>
      </w:r>
      <w:proofErr w:type="spellEnd"/>
      <w:r>
        <w:t xml:space="preserve"> die schon der </w:t>
      </w:r>
      <w:proofErr w:type="spellStart"/>
      <w:r>
        <w:t>warhait</w:t>
      </w:r>
      <w:proofErr w:type="spellEnd"/>
      <w:r>
        <w:t xml:space="preserve"> glauben/ die </w:t>
      </w:r>
      <w:proofErr w:type="spellStart"/>
      <w:r>
        <w:t>inn</w:t>
      </w:r>
      <w:proofErr w:type="spellEnd"/>
      <w:r>
        <w:t xml:space="preserve"> der </w:t>
      </w:r>
      <w:proofErr w:type="spellStart"/>
      <w:r>
        <w:t>gnaden</w:t>
      </w:r>
      <w:proofErr w:type="spellEnd"/>
      <w:r>
        <w:t xml:space="preserve"> </w:t>
      </w:r>
      <w:proofErr w:type="spellStart"/>
      <w:r>
        <w:t>erleücht</w:t>
      </w:r>
      <w:proofErr w:type="spellEnd"/>
      <w:r>
        <w:t xml:space="preserve">/ </w:t>
      </w:r>
      <w:proofErr w:type="spellStart"/>
      <w:r>
        <w:t>vnd</w:t>
      </w:r>
      <w:proofErr w:type="spellEnd"/>
      <w:r>
        <w:t xml:space="preserve"> </w:t>
      </w:r>
      <w:proofErr w:type="spellStart"/>
      <w:r>
        <w:t>tailhafftig</w:t>
      </w:r>
      <w:proofErr w:type="spellEnd"/>
      <w:r>
        <w:t xml:space="preserve"> worden </w:t>
      </w:r>
      <w:proofErr w:type="spellStart"/>
      <w:r>
        <w:t>seind</w:t>
      </w:r>
      <w:proofErr w:type="spellEnd"/>
      <w:r>
        <w:t xml:space="preserve"> des </w:t>
      </w:r>
      <w:proofErr w:type="spellStart"/>
      <w:r>
        <w:t>hailigen</w:t>
      </w:r>
      <w:proofErr w:type="spellEnd"/>
      <w:r>
        <w:t xml:space="preserve"> </w:t>
      </w:r>
      <w:proofErr w:type="spellStart"/>
      <w:r>
        <w:t>gaists</w:t>
      </w:r>
      <w:proofErr w:type="spellEnd"/>
      <w:r>
        <w:t xml:space="preserve">/ überwindet/ </w:t>
      </w:r>
      <w:proofErr w:type="spellStart"/>
      <w:r>
        <w:t>vnd</w:t>
      </w:r>
      <w:proofErr w:type="spellEnd"/>
      <w:r>
        <w:t xml:space="preserve"> wider von Christo </w:t>
      </w:r>
      <w:proofErr w:type="spellStart"/>
      <w:r>
        <w:t>abfüret</w:t>
      </w:r>
      <w:proofErr w:type="spellEnd"/>
      <w:r>
        <w:t xml:space="preserve">/ </w:t>
      </w:r>
      <w:proofErr w:type="spellStart"/>
      <w:r>
        <w:t>darauff</w:t>
      </w:r>
      <w:proofErr w:type="spellEnd"/>
      <w:r>
        <w:t xml:space="preserve"> die Parabeln vom </w:t>
      </w:r>
      <w:proofErr w:type="spellStart"/>
      <w:r>
        <w:t>außtreiben</w:t>
      </w:r>
      <w:proofErr w:type="spellEnd"/>
      <w:r>
        <w:t xml:space="preserve"> des bösen </w:t>
      </w:r>
      <w:proofErr w:type="spellStart"/>
      <w:r>
        <w:t>gaists</w:t>
      </w:r>
      <w:proofErr w:type="spellEnd"/>
      <w:r>
        <w:t xml:space="preserve">/ Luc. 11. von vom </w:t>
      </w:r>
      <w:proofErr w:type="spellStart"/>
      <w:r>
        <w:t>somen</w:t>
      </w:r>
      <w:proofErr w:type="spellEnd"/>
      <w:r>
        <w:t xml:space="preserve"> des </w:t>
      </w:r>
      <w:proofErr w:type="spellStart"/>
      <w:r>
        <w:t>worts</w:t>
      </w:r>
      <w:proofErr w:type="spellEnd"/>
      <w:r>
        <w:t xml:space="preserve"> Gottes. Luc. 8. durch Christum werden gerichtet/ </w:t>
      </w:r>
      <w:proofErr w:type="spellStart"/>
      <w:r>
        <w:t>vvns</w:t>
      </w:r>
      <w:proofErr w:type="spellEnd"/>
      <w:r>
        <w:t xml:space="preserve"> zu </w:t>
      </w:r>
      <w:proofErr w:type="spellStart"/>
      <w:r>
        <w:t>ermanen</w:t>
      </w:r>
      <w:proofErr w:type="spellEnd"/>
      <w:r>
        <w:t xml:space="preserve">/ </w:t>
      </w:r>
      <w:proofErr w:type="spellStart"/>
      <w:r>
        <w:t>auff</w:t>
      </w:r>
      <w:proofErr w:type="spellEnd"/>
      <w:r>
        <w:t xml:space="preserve"> das wir wachen </w:t>
      </w:r>
      <w:proofErr w:type="spellStart"/>
      <w:r>
        <w:t>vnnd</w:t>
      </w:r>
      <w:proofErr w:type="spellEnd"/>
      <w:r>
        <w:t xml:space="preserve"> </w:t>
      </w:r>
      <w:proofErr w:type="spellStart"/>
      <w:r>
        <w:t>sorgfeltig</w:t>
      </w:r>
      <w:proofErr w:type="spellEnd"/>
      <w:r>
        <w:t xml:space="preserve"> sein/ </w:t>
      </w:r>
      <w:proofErr w:type="spellStart"/>
      <w:r>
        <w:t>vnnd</w:t>
      </w:r>
      <w:proofErr w:type="spellEnd"/>
      <w:r>
        <w:t xml:space="preserve"> </w:t>
      </w:r>
      <w:proofErr w:type="spellStart"/>
      <w:r>
        <w:t>vns</w:t>
      </w:r>
      <w:proofErr w:type="spellEnd"/>
      <w:r>
        <w:t xml:space="preserve"> vor dem </w:t>
      </w:r>
      <w:proofErr w:type="spellStart"/>
      <w:r>
        <w:t>tausentlistigen</w:t>
      </w:r>
      <w:proofErr w:type="spellEnd"/>
      <w:r>
        <w:t xml:space="preserve"> bösen </w:t>
      </w:r>
      <w:proofErr w:type="spellStart"/>
      <w:r>
        <w:t>gaist</w:t>
      </w:r>
      <w:proofErr w:type="spellEnd"/>
      <w:r>
        <w:t xml:space="preserve"> </w:t>
      </w:r>
      <w:proofErr w:type="spellStart"/>
      <w:r>
        <w:t>wol</w:t>
      </w:r>
      <w:proofErr w:type="spellEnd"/>
      <w:r>
        <w:t xml:space="preserve"> </w:t>
      </w:r>
      <w:proofErr w:type="spellStart"/>
      <w:r>
        <w:t>fürsehen</w:t>
      </w:r>
      <w:proofErr w:type="spellEnd"/>
      <w:r>
        <w:t xml:space="preserve">/ der den </w:t>
      </w:r>
      <w:proofErr w:type="spellStart"/>
      <w:r>
        <w:t>Christglaubigen</w:t>
      </w:r>
      <w:proofErr w:type="spellEnd"/>
      <w:r>
        <w:t xml:space="preserve"> </w:t>
      </w:r>
      <w:proofErr w:type="spellStart"/>
      <w:r>
        <w:t>seelen</w:t>
      </w:r>
      <w:proofErr w:type="spellEnd"/>
      <w:r>
        <w:t xml:space="preserve"> mit </w:t>
      </w:r>
      <w:proofErr w:type="spellStart"/>
      <w:r>
        <w:t>allerlay</w:t>
      </w:r>
      <w:proofErr w:type="spellEnd"/>
      <w:r>
        <w:t xml:space="preserve"> </w:t>
      </w:r>
      <w:proofErr w:type="spellStart"/>
      <w:r>
        <w:t>verfürung</w:t>
      </w:r>
      <w:proofErr w:type="spellEnd"/>
      <w:r>
        <w:t xml:space="preserve"> zur </w:t>
      </w:r>
      <w:proofErr w:type="spellStart"/>
      <w:r>
        <w:t>vngerechtigkait</w:t>
      </w:r>
      <w:proofErr w:type="spellEnd"/>
      <w:r>
        <w:t xml:space="preserve">/ innerlich </w:t>
      </w:r>
      <w:proofErr w:type="spellStart"/>
      <w:r>
        <w:t>vnd</w:t>
      </w:r>
      <w:proofErr w:type="spellEnd"/>
      <w:r>
        <w:t xml:space="preserve"> </w:t>
      </w:r>
      <w:proofErr w:type="spellStart"/>
      <w:r>
        <w:t>eüsserlich</w:t>
      </w:r>
      <w:proofErr w:type="spellEnd"/>
      <w:r>
        <w:t xml:space="preserve"> </w:t>
      </w:r>
      <w:proofErr w:type="spellStart"/>
      <w:r>
        <w:t>beysetzt</w:t>
      </w:r>
      <w:proofErr w:type="spellEnd"/>
      <w:r>
        <w:t xml:space="preserve">/ </w:t>
      </w:r>
      <w:proofErr w:type="spellStart"/>
      <w:r>
        <w:t>vnd</w:t>
      </w:r>
      <w:proofErr w:type="spellEnd"/>
      <w:r>
        <w:t xml:space="preserve"> täglichen nachschleichet/ wie dann auch Petrus </w:t>
      </w:r>
      <w:proofErr w:type="spellStart"/>
      <w:r>
        <w:t>ermanet</w:t>
      </w:r>
      <w:proofErr w:type="spellEnd"/>
      <w:r>
        <w:t xml:space="preserve">/ do er spricht: </w:t>
      </w:r>
      <w:proofErr w:type="spellStart"/>
      <w:r>
        <w:t>seyt</w:t>
      </w:r>
      <w:proofErr w:type="spellEnd"/>
      <w:r>
        <w:t xml:space="preserve"> nüchtern </w:t>
      </w:r>
      <w:proofErr w:type="spellStart"/>
      <w:r>
        <w:t>vnd</w:t>
      </w:r>
      <w:proofErr w:type="spellEnd"/>
      <w:r>
        <w:t xml:space="preserve"> wachet/ dann </w:t>
      </w:r>
      <w:proofErr w:type="spellStart"/>
      <w:r>
        <w:t>ewer</w:t>
      </w:r>
      <w:proofErr w:type="spellEnd"/>
      <w:r>
        <w:t xml:space="preserve"> </w:t>
      </w:r>
      <w:proofErr w:type="spellStart"/>
      <w:r>
        <w:t>widersacher</w:t>
      </w:r>
      <w:proofErr w:type="spellEnd"/>
      <w:r>
        <w:t xml:space="preserve"> der bös </w:t>
      </w:r>
      <w:proofErr w:type="spellStart"/>
      <w:r>
        <w:t>gaist</w:t>
      </w:r>
      <w:proofErr w:type="spellEnd"/>
      <w:r>
        <w:t xml:space="preserve">/ </w:t>
      </w:r>
      <w:proofErr w:type="spellStart"/>
      <w:r>
        <w:t>geet</w:t>
      </w:r>
      <w:proofErr w:type="spellEnd"/>
      <w:r>
        <w:t xml:space="preserve"> </w:t>
      </w:r>
      <w:proofErr w:type="spellStart"/>
      <w:r>
        <w:t>vmbher</w:t>
      </w:r>
      <w:proofErr w:type="spellEnd"/>
      <w:r>
        <w:t xml:space="preserve"> wie </w:t>
      </w:r>
      <w:proofErr w:type="spellStart"/>
      <w:r>
        <w:t>ain</w:t>
      </w:r>
      <w:proofErr w:type="spellEnd"/>
      <w:r>
        <w:t xml:space="preserve"> </w:t>
      </w:r>
      <w:proofErr w:type="spellStart"/>
      <w:r>
        <w:t>bröllender</w:t>
      </w:r>
      <w:proofErr w:type="spellEnd"/>
      <w:r>
        <w:t xml:space="preserve"> Lewe/ </w:t>
      </w:r>
      <w:proofErr w:type="spellStart"/>
      <w:r>
        <w:t>vnd</w:t>
      </w:r>
      <w:proofErr w:type="spellEnd"/>
      <w:r>
        <w:t xml:space="preserve"> suchet welchen er </w:t>
      </w:r>
      <w:proofErr w:type="spellStart"/>
      <w:r>
        <w:t>verschlinde</w:t>
      </w:r>
      <w:proofErr w:type="spellEnd"/>
      <w:r>
        <w:t xml:space="preserve">/ dem </w:t>
      </w:r>
      <w:proofErr w:type="spellStart"/>
      <w:r>
        <w:t>widersteet</w:t>
      </w:r>
      <w:proofErr w:type="spellEnd"/>
      <w:r>
        <w:t xml:space="preserve"> fest im glauben/ 1 Pet. 5. Dann wer bestendig bleibt biß ans end/ der </w:t>
      </w:r>
      <w:proofErr w:type="spellStart"/>
      <w:r>
        <w:t>wirdt</w:t>
      </w:r>
      <w:proofErr w:type="spellEnd"/>
      <w:r>
        <w:t xml:space="preserve"> selig/ </w:t>
      </w:r>
      <w:proofErr w:type="spellStart"/>
      <w:r>
        <w:t>vnd</w:t>
      </w:r>
      <w:proofErr w:type="spellEnd"/>
      <w:r>
        <w:t xml:space="preserve"> selig </w:t>
      </w:r>
      <w:proofErr w:type="spellStart"/>
      <w:r>
        <w:t>seind</w:t>
      </w:r>
      <w:proofErr w:type="spellEnd"/>
      <w:r>
        <w:t xml:space="preserve">/ die das </w:t>
      </w:r>
      <w:proofErr w:type="spellStart"/>
      <w:r>
        <w:t>wort</w:t>
      </w:r>
      <w:proofErr w:type="spellEnd"/>
      <w:r>
        <w:t xml:space="preserve"> Gottes hören/ </w:t>
      </w:r>
      <w:proofErr w:type="spellStart"/>
      <w:r>
        <w:t>vnd</w:t>
      </w:r>
      <w:proofErr w:type="spellEnd"/>
      <w:r>
        <w:t xml:space="preserve"> behalten/ spricht der Herr. </w:t>
      </w:r>
    </w:p>
    <w:p w14:paraId="2AE97899" w14:textId="77777777" w:rsidR="001247EE" w:rsidRDefault="001247EE" w:rsidP="001247EE">
      <w:pPr>
        <w:pStyle w:val="StandardWeb"/>
      </w:pPr>
      <w:r>
        <w:rPr>
          <w:rStyle w:val="Hervorhebung"/>
        </w:rPr>
        <w:t xml:space="preserve">Vom </w:t>
      </w:r>
      <w:proofErr w:type="spellStart"/>
      <w:r>
        <w:rPr>
          <w:rStyle w:val="Hervorhebung"/>
        </w:rPr>
        <w:t>streitt</w:t>
      </w:r>
      <w:proofErr w:type="spellEnd"/>
      <w:r>
        <w:rPr>
          <w:rStyle w:val="Hervorhebung"/>
        </w:rPr>
        <w:t xml:space="preserve"> Michaels </w:t>
      </w:r>
      <w:proofErr w:type="spellStart"/>
      <w:r>
        <w:rPr>
          <w:rStyle w:val="Hervorhebung"/>
        </w:rPr>
        <w:t>vnnd</w:t>
      </w:r>
      <w:proofErr w:type="spellEnd"/>
      <w:r>
        <w:rPr>
          <w:rStyle w:val="Hervorhebung"/>
        </w:rPr>
        <w:t xml:space="preserve"> seiner </w:t>
      </w:r>
      <w:proofErr w:type="spellStart"/>
      <w:r>
        <w:rPr>
          <w:rStyle w:val="Hervorhebung"/>
        </w:rPr>
        <w:t>engel</w:t>
      </w:r>
      <w:proofErr w:type="spellEnd"/>
      <w:r>
        <w:rPr>
          <w:rStyle w:val="Hervorhebung"/>
        </w:rPr>
        <w:t xml:space="preserve"> mit dem </w:t>
      </w:r>
      <w:proofErr w:type="spellStart"/>
      <w:r>
        <w:rPr>
          <w:rStyle w:val="Hervorhebung"/>
        </w:rPr>
        <w:t>trachen</w:t>
      </w:r>
      <w:proofErr w:type="spellEnd"/>
      <w:r>
        <w:rPr>
          <w:rStyle w:val="Hervorhebung"/>
        </w:rPr>
        <w:t xml:space="preserve">/ Apo. 12. Das ist der </w:t>
      </w:r>
      <w:proofErr w:type="spellStart"/>
      <w:r>
        <w:rPr>
          <w:rStyle w:val="Hervorhebung"/>
        </w:rPr>
        <w:t>streytt</w:t>
      </w:r>
      <w:proofErr w:type="spellEnd"/>
      <w:r>
        <w:rPr>
          <w:rStyle w:val="Hervorhebung"/>
        </w:rPr>
        <w:t xml:space="preserve"> Christi </w:t>
      </w:r>
      <w:proofErr w:type="spellStart"/>
      <w:r>
        <w:rPr>
          <w:rStyle w:val="Hervorhebung"/>
        </w:rPr>
        <w:t>vnd</w:t>
      </w:r>
      <w:proofErr w:type="spellEnd"/>
      <w:r>
        <w:rPr>
          <w:rStyle w:val="Hervorhebung"/>
        </w:rPr>
        <w:t xml:space="preserve"> seiner Christen/ mit dem bösen </w:t>
      </w:r>
      <w:proofErr w:type="spellStart"/>
      <w:r>
        <w:rPr>
          <w:rStyle w:val="Hervorhebung"/>
        </w:rPr>
        <w:t>gaist</w:t>
      </w:r>
      <w:proofErr w:type="spellEnd"/>
      <w:r>
        <w:rPr>
          <w:rStyle w:val="Hervorhebung"/>
        </w:rPr>
        <w:t xml:space="preserve"> im </w:t>
      </w:r>
      <w:proofErr w:type="spellStart"/>
      <w:r>
        <w:rPr>
          <w:rStyle w:val="Hervorhebung"/>
        </w:rPr>
        <w:t>Hymel</w:t>
      </w:r>
      <w:proofErr w:type="spellEnd"/>
      <w:r>
        <w:rPr>
          <w:rStyle w:val="Hervorhebung"/>
        </w:rPr>
        <w:t xml:space="preserve">/ das ist </w:t>
      </w:r>
      <w:proofErr w:type="spellStart"/>
      <w:r>
        <w:rPr>
          <w:rStyle w:val="Hervorhebung"/>
        </w:rPr>
        <w:t>inn</w:t>
      </w:r>
      <w:proofErr w:type="spellEnd"/>
      <w:r>
        <w:rPr>
          <w:rStyle w:val="Hervorhebung"/>
        </w:rPr>
        <w:t xml:space="preserve"> der Christlichen Kirchen.</w:t>
      </w:r>
      <w:r>
        <w:t xml:space="preserve"> </w:t>
      </w:r>
    </w:p>
    <w:p w14:paraId="59C4433F" w14:textId="77777777" w:rsidR="001247EE" w:rsidRDefault="001247EE" w:rsidP="001247EE">
      <w:pPr>
        <w:pStyle w:val="StandardWeb"/>
      </w:pPr>
      <w:proofErr w:type="spellStart"/>
      <w:r>
        <w:lastRenderedPageBreak/>
        <w:t>Dieweyl</w:t>
      </w:r>
      <w:proofErr w:type="spellEnd"/>
      <w:r>
        <w:t xml:space="preserve"> wir dann </w:t>
      </w:r>
      <w:proofErr w:type="spellStart"/>
      <w:r>
        <w:t>solchs</w:t>
      </w:r>
      <w:proofErr w:type="spellEnd"/>
      <w:r>
        <w:t xml:space="preserve"> wissen/ das auch oft der </w:t>
      </w:r>
      <w:proofErr w:type="spellStart"/>
      <w:r>
        <w:t>böß</w:t>
      </w:r>
      <w:proofErr w:type="spellEnd"/>
      <w:r>
        <w:t xml:space="preserve"> </w:t>
      </w:r>
      <w:proofErr w:type="spellStart"/>
      <w:r>
        <w:t>gaist</w:t>
      </w:r>
      <w:proofErr w:type="spellEnd"/>
      <w:r>
        <w:t xml:space="preserve"> das </w:t>
      </w:r>
      <w:proofErr w:type="spellStart"/>
      <w:r>
        <w:t>angezünt</w:t>
      </w:r>
      <w:proofErr w:type="spellEnd"/>
      <w:r>
        <w:t xml:space="preserve"> </w:t>
      </w:r>
      <w:proofErr w:type="spellStart"/>
      <w:r>
        <w:t>kertzlin</w:t>
      </w:r>
      <w:proofErr w:type="spellEnd"/>
      <w:r>
        <w:t xml:space="preserve"> </w:t>
      </w:r>
      <w:proofErr w:type="spellStart"/>
      <w:r>
        <w:t>inn</w:t>
      </w:r>
      <w:proofErr w:type="spellEnd"/>
      <w:r>
        <w:t xml:space="preserve"> </w:t>
      </w:r>
      <w:proofErr w:type="spellStart"/>
      <w:r>
        <w:t>vnnsern</w:t>
      </w:r>
      <w:proofErr w:type="spellEnd"/>
      <w:r>
        <w:t xml:space="preserve"> </w:t>
      </w:r>
      <w:proofErr w:type="spellStart"/>
      <w:r>
        <w:t>hertzen</w:t>
      </w:r>
      <w:proofErr w:type="spellEnd"/>
      <w:r>
        <w:t xml:space="preserve"> </w:t>
      </w:r>
      <w:proofErr w:type="spellStart"/>
      <w:r>
        <w:t>außblaset</w:t>
      </w:r>
      <w:proofErr w:type="spellEnd"/>
      <w:r>
        <w:t xml:space="preserve">/ das er </w:t>
      </w:r>
      <w:proofErr w:type="spellStart"/>
      <w:r>
        <w:t>offt</w:t>
      </w:r>
      <w:proofErr w:type="spellEnd"/>
      <w:r>
        <w:t xml:space="preserve"> das </w:t>
      </w:r>
      <w:proofErr w:type="spellStart"/>
      <w:r>
        <w:t>werck</w:t>
      </w:r>
      <w:proofErr w:type="spellEnd"/>
      <w:r>
        <w:t xml:space="preserve"> der </w:t>
      </w:r>
      <w:proofErr w:type="spellStart"/>
      <w:r>
        <w:t>gnaden</w:t>
      </w:r>
      <w:proofErr w:type="spellEnd"/>
      <w:r>
        <w:t xml:space="preserve"> verstöret/ </w:t>
      </w:r>
      <w:proofErr w:type="spellStart"/>
      <w:r>
        <w:t>vnnsern</w:t>
      </w:r>
      <w:proofErr w:type="spellEnd"/>
      <w:r>
        <w:t xml:space="preserve"> guten </w:t>
      </w:r>
      <w:proofErr w:type="spellStart"/>
      <w:r>
        <w:t>fürsatz</w:t>
      </w:r>
      <w:proofErr w:type="spellEnd"/>
      <w:r>
        <w:t xml:space="preserve"> zu ruck treibet/ </w:t>
      </w:r>
      <w:proofErr w:type="spellStart"/>
      <w:r>
        <w:t>vnnd</w:t>
      </w:r>
      <w:proofErr w:type="spellEnd"/>
      <w:r>
        <w:t xml:space="preserve"> den </w:t>
      </w:r>
      <w:proofErr w:type="spellStart"/>
      <w:r>
        <w:t>anfang</w:t>
      </w:r>
      <w:proofErr w:type="spellEnd"/>
      <w:r>
        <w:t xml:space="preserve"> </w:t>
      </w:r>
      <w:proofErr w:type="spellStart"/>
      <w:r>
        <w:t>aines</w:t>
      </w:r>
      <w:proofErr w:type="spellEnd"/>
      <w:r>
        <w:t xml:space="preserve"> waren Christlichen </w:t>
      </w:r>
      <w:proofErr w:type="spellStart"/>
      <w:r>
        <w:t>lebens</w:t>
      </w:r>
      <w:proofErr w:type="spellEnd"/>
      <w:r>
        <w:t xml:space="preserve">/ </w:t>
      </w:r>
      <w:proofErr w:type="spellStart"/>
      <w:r>
        <w:t>sampt</w:t>
      </w:r>
      <w:proofErr w:type="spellEnd"/>
      <w:r>
        <w:t xml:space="preserve"> dem </w:t>
      </w:r>
      <w:proofErr w:type="spellStart"/>
      <w:r>
        <w:t>vorgang</w:t>
      </w:r>
      <w:proofErr w:type="spellEnd"/>
      <w:r>
        <w:t xml:space="preserve"> </w:t>
      </w:r>
      <w:proofErr w:type="spellStart"/>
      <w:r>
        <w:t>ee</w:t>
      </w:r>
      <w:proofErr w:type="spellEnd"/>
      <w:r>
        <w:t xml:space="preserve"> der </w:t>
      </w:r>
      <w:proofErr w:type="spellStart"/>
      <w:r>
        <w:t>mensch</w:t>
      </w:r>
      <w:proofErr w:type="spellEnd"/>
      <w:r>
        <w:t xml:space="preserve"> </w:t>
      </w:r>
      <w:proofErr w:type="spellStart"/>
      <w:r>
        <w:t>geübet</w:t>
      </w:r>
      <w:proofErr w:type="spellEnd"/>
      <w:r>
        <w:t xml:space="preserve"> </w:t>
      </w:r>
      <w:proofErr w:type="spellStart"/>
      <w:r>
        <w:t>wirt</w:t>
      </w:r>
      <w:proofErr w:type="spellEnd"/>
      <w:r>
        <w:t xml:space="preserve">/ </w:t>
      </w:r>
      <w:proofErr w:type="spellStart"/>
      <w:r>
        <w:t>offt</w:t>
      </w:r>
      <w:proofErr w:type="spellEnd"/>
      <w:r>
        <w:t xml:space="preserve"> zu </w:t>
      </w:r>
      <w:proofErr w:type="spellStart"/>
      <w:r>
        <w:t>schanden</w:t>
      </w:r>
      <w:proofErr w:type="spellEnd"/>
      <w:r>
        <w:t xml:space="preserve"> macht/ So sollen wir </w:t>
      </w:r>
      <w:proofErr w:type="spellStart"/>
      <w:r>
        <w:t>deßhalben</w:t>
      </w:r>
      <w:proofErr w:type="spellEnd"/>
      <w:r>
        <w:t xml:space="preserve"> </w:t>
      </w:r>
      <w:proofErr w:type="spellStart"/>
      <w:r>
        <w:t>nit</w:t>
      </w:r>
      <w:proofErr w:type="spellEnd"/>
      <w:r>
        <w:t xml:space="preserve"> zag werden/ </w:t>
      </w:r>
      <w:proofErr w:type="spellStart"/>
      <w:r>
        <w:t>Sonnder</w:t>
      </w:r>
      <w:proofErr w:type="spellEnd"/>
      <w:r>
        <w:t xml:space="preserve"> so bald wir abfallen/ alle tag </w:t>
      </w:r>
      <w:proofErr w:type="spellStart"/>
      <w:r>
        <w:t>auffs</w:t>
      </w:r>
      <w:proofErr w:type="spellEnd"/>
      <w:r>
        <w:t xml:space="preserve"> </w:t>
      </w:r>
      <w:proofErr w:type="spellStart"/>
      <w:r>
        <w:t>new</w:t>
      </w:r>
      <w:proofErr w:type="spellEnd"/>
      <w:r>
        <w:t xml:space="preserve"> wider anheben/ </w:t>
      </w:r>
      <w:proofErr w:type="spellStart"/>
      <w:r>
        <w:t>vnd</w:t>
      </w:r>
      <w:proofErr w:type="spellEnd"/>
      <w:r>
        <w:t xml:space="preserve"> mit allem </w:t>
      </w:r>
      <w:proofErr w:type="spellStart"/>
      <w:r>
        <w:t>fleiß</w:t>
      </w:r>
      <w:proofErr w:type="spellEnd"/>
      <w:r>
        <w:t xml:space="preserve"> bey </w:t>
      </w:r>
      <w:proofErr w:type="spellStart"/>
      <w:r>
        <w:t>vnns</w:t>
      </w:r>
      <w:proofErr w:type="spellEnd"/>
      <w:r>
        <w:t xml:space="preserve"> </w:t>
      </w:r>
      <w:proofErr w:type="spellStart"/>
      <w:r>
        <w:t>selbs</w:t>
      </w:r>
      <w:proofErr w:type="spellEnd"/>
      <w:r>
        <w:t xml:space="preserve"> erforschen/ </w:t>
      </w:r>
      <w:proofErr w:type="spellStart"/>
      <w:r>
        <w:t>waran</w:t>
      </w:r>
      <w:proofErr w:type="spellEnd"/>
      <w:r>
        <w:t xml:space="preserve"> </w:t>
      </w:r>
      <w:proofErr w:type="spellStart"/>
      <w:r>
        <w:t>dohc</w:t>
      </w:r>
      <w:proofErr w:type="spellEnd"/>
      <w:r>
        <w:t xml:space="preserve"> der </w:t>
      </w:r>
      <w:proofErr w:type="spellStart"/>
      <w:r>
        <w:t>mangel</w:t>
      </w:r>
      <w:proofErr w:type="spellEnd"/>
      <w:r>
        <w:t xml:space="preserve"> sey/ dadurch </w:t>
      </w:r>
      <w:proofErr w:type="spellStart"/>
      <w:r>
        <w:t>vns</w:t>
      </w:r>
      <w:proofErr w:type="spellEnd"/>
      <w:r>
        <w:t xml:space="preserve"> der </w:t>
      </w:r>
      <w:proofErr w:type="spellStart"/>
      <w:r>
        <w:t>böß</w:t>
      </w:r>
      <w:proofErr w:type="spellEnd"/>
      <w:r>
        <w:t xml:space="preserve"> </w:t>
      </w:r>
      <w:proofErr w:type="spellStart"/>
      <w:r>
        <w:t>gaist</w:t>
      </w:r>
      <w:proofErr w:type="spellEnd"/>
      <w:r>
        <w:t xml:space="preserve">/ also </w:t>
      </w:r>
      <w:proofErr w:type="spellStart"/>
      <w:r>
        <w:t>offt</w:t>
      </w:r>
      <w:proofErr w:type="spellEnd"/>
      <w:r>
        <w:t xml:space="preserve"> im weg der </w:t>
      </w:r>
      <w:proofErr w:type="spellStart"/>
      <w:r>
        <w:t>seligkait</w:t>
      </w:r>
      <w:proofErr w:type="spellEnd"/>
      <w:r>
        <w:t xml:space="preserve"> verhindert/ Da will von </w:t>
      </w:r>
      <w:proofErr w:type="spellStart"/>
      <w:r>
        <w:t>nötten</w:t>
      </w:r>
      <w:proofErr w:type="spellEnd"/>
      <w:r>
        <w:t xml:space="preserve"> sein/ der </w:t>
      </w:r>
      <w:proofErr w:type="spellStart"/>
      <w:r>
        <w:t>creüwen</w:t>
      </w:r>
      <w:proofErr w:type="spellEnd"/>
      <w:r>
        <w:t xml:space="preserve"> leer Christi </w:t>
      </w:r>
      <w:proofErr w:type="spellStart"/>
      <w:r>
        <w:t>wol</w:t>
      </w:r>
      <w:proofErr w:type="spellEnd"/>
      <w:r>
        <w:t xml:space="preserve"> </w:t>
      </w:r>
      <w:proofErr w:type="spellStart"/>
      <w:r>
        <w:t>warzunemen</w:t>
      </w:r>
      <w:proofErr w:type="spellEnd"/>
      <w:r>
        <w:t xml:space="preserve">/ da er spricht/ </w:t>
      </w:r>
      <w:proofErr w:type="spellStart"/>
      <w:r>
        <w:t>Ergert</w:t>
      </w:r>
      <w:proofErr w:type="spellEnd"/>
      <w:r>
        <w:t xml:space="preserve"> dich dein </w:t>
      </w:r>
      <w:proofErr w:type="spellStart"/>
      <w:r>
        <w:t>rehctes</w:t>
      </w:r>
      <w:proofErr w:type="spellEnd"/>
      <w:r>
        <w:t xml:space="preserve"> </w:t>
      </w:r>
      <w:proofErr w:type="spellStart"/>
      <w:r>
        <w:t>aug</w:t>
      </w:r>
      <w:proofErr w:type="spellEnd"/>
      <w:r>
        <w:t xml:space="preserve">/ so reiß es </w:t>
      </w:r>
      <w:proofErr w:type="spellStart"/>
      <w:r>
        <w:t>auß</w:t>
      </w:r>
      <w:proofErr w:type="spellEnd"/>
      <w:r>
        <w:t xml:space="preserve">/ </w:t>
      </w:r>
      <w:proofErr w:type="spellStart"/>
      <w:r>
        <w:t>ergert</w:t>
      </w:r>
      <w:proofErr w:type="spellEnd"/>
      <w:r>
        <w:t xml:space="preserve"> dich dein rechte </w:t>
      </w:r>
      <w:proofErr w:type="spellStart"/>
      <w:r>
        <w:t>hand</w:t>
      </w:r>
      <w:proofErr w:type="spellEnd"/>
      <w:r>
        <w:t xml:space="preserve">/ so </w:t>
      </w:r>
      <w:proofErr w:type="spellStart"/>
      <w:r>
        <w:t>haw</w:t>
      </w:r>
      <w:proofErr w:type="spellEnd"/>
      <w:r>
        <w:t xml:space="preserve"> </w:t>
      </w:r>
      <w:proofErr w:type="spellStart"/>
      <w:r>
        <w:t>sy</w:t>
      </w:r>
      <w:proofErr w:type="spellEnd"/>
      <w:r>
        <w:t xml:space="preserve"> ab </w:t>
      </w:r>
      <w:proofErr w:type="spellStart"/>
      <w:r>
        <w:t>vnd</w:t>
      </w:r>
      <w:proofErr w:type="spellEnd"/>
      <w:r>
        <w:t xml:space="preserve"> </w:t>
      </w:r>
      <w:proofErr w:type="spellStart"/>
      <w:r>
        <w:t>wirff</w:t>
      </w:r>
      <w:proofErr w:type="spellEnd"/>
      <w:r>
        <w:t xml:space="preserve"> </w:t>
      </w:r>
      <w:proofErr w:type="spellStart"/>
      <w:r>
        <w:t>sy</w:t>
      </w:r>
      <w:proofErr w:type="spellEnd"/>
      <w:r>
        <w:t xml:space="preserve"> von dir/ es ist dir besser das </w:t>
      </w:r>
      <w:proofErr w:type="spellStart"/>
      <w:r>
        <w:t>ains</w:t>
      </w:r>
      <w:proofErr w:type="spellEnd"/>
      <w:r>
        <w:t xml:space="preserve"> deiner </w:t>
      </w:r>
      <w:proofErr w:type="spellStart"/>
      <w:r>
        <w:t>glid</w:t>
      </w:r>
      <w:proofErr w:type="spellEnd"/>
      <w:r>
        <w:t xml:space="preserve"> </w:t>
      </w:r>
      <w:proofErr w:type="spellStart"/>
      <w:r>
        <w:t>verderb</w:t>
      </w:r>
      <w:proofErr w:type="spellEnd"/>
      <w:r>
        <w:t xml:space="preserve">/ </w:t>
      </w:r>
      <w:proofErr w:type="spellStart"/>
      <w:r>
        <w:t>vnnd</w:t>
      </w:r>
      <w:proofErr w:type="spellEnd"/>
      <w:r>
        <w:t xml:space="preserve"> </w:t>
      </w:r>
      <w:proofErr w:type="spellStart"/>
      <w:r>
        <w:t>nit</w:t>
      </w:r>
      <w:proofErr w:type="spellEnd"/>
      <w:r>
        <w:t xml:space="preserve"> der </w:t>
      </w:r>
      <w:proofErr w:type="spellStart"/>
      <w:r>
        <w:t>gantz</w:t>
      </w:r>
      <w:proofErr w:type="spellEnd"/>
      <w:r>
        <w:t xml:space="preserve"> </w:t>
      </w:r>
      <w:proofErr w:type="spellStart"/>
      <w:r>
        <w:t>ley</w:t>
      </w:r>
      <w:proofErr w:type="spellEnd"/>
      <w:r>
        <w:t xml:space="preserve"> </w:t>
      </w:r>
      <w:proofErr w:type="spellStart"/>
      <w:r>
        <w:t>inn</w:t>
      </w:r>
      <w:proofErr w:type="spellEnd"/>
      <w:r>
        <w:t xml:space="preserve"> die hell </w:t>
      </w:r>
      <w:proofErr w:type="spellStart"/>
      <w:r>
        <w:t>geworffen</w:t>
      </w:r>
      <w:proofErr w:type="spellEnd"/>
      <w:r>
        <w:t xml:space="preserve"> </w:t>
      </w:r>
      <w:proofErr w:type="spellStart"/>
      <w:r>
        <w:t>werd</w:t>
      </w:r>
      <w:proofErr w:type="spellEnd"/>
      <w:r>
        <w:t xml:space="preserve">/ Math. 5. Das ist so </w:t>
      </w:r>
      <w:proofErr w:type="spellStart"/>
      <w:r>
        <w:t>vil</w:t>
      </w:r>
      <w:proofErr w:type="spellEnd"/>
      <w:r>
        <w:t xml:space="preserve"> gesagt/ das wir alles </w:t>
      </w:r>
      <w:proofErr w:type="spellStart"/>
      <w:r>
        <w:t>daas</w:t>
      </w:r>
      <w:proofErr w:type="spellEnd"/>
      <w:r>
        <w:t xml:space="preserve">/ was </w:t>
      </w:r>
      <w:proofErr w:type="spellStart"/>
      <w:r>
        <w:t>vns</w:t>
      </w:r>
      <w:proofErr w:type="spellEnd"/>
      <w:r>
        <w:t xml:space="preserve"> auch am aller </w:t>
      </w:r>
      <w:proofErr w:type="spellStart"/>
      <w:r>
        <w:t>anmutigisten</w:t>
      </w:r>
      <w:proofErr w:type="spellEnd"/>
      <w:r>
        <w:t xml:space="preserve"> ist nach dem </w:t>
      </w:r>
      <w:proofErr w:type="spellStart"/>
      <w:r>
        <w:t>flaisch</w:t>
      </w:r>
      <w:proofErr w:type="spellEnd"/>
      <w:r>
        <w:t xml:space="preserve">/ dadurch wir </w:t>
      </w:r>
      <w:proofErr w:type="spellStart"/>
      <w:r>
        <w:t>ainigerlay</w:t>
      </w:r>
      <w:proofErr w:type="spellEnd"/>
      <w:r>
        <w:t xml:space="preserve"> weiß an der waren </w:t>
      </w:r>
      <w:proofErr w:type="spellStart"/>
      <w:r>
        <w:t>Gottsäligkait</w:t>
      </w:r>
      <w:proofErr w:type="spellEnd"/>
      <w:r>
        <w:t xml:space="preserve"> verhindert werden/ </w:t>
      </w:r>
      <w:proofErr w:type="spellStart"/>
      <w:r>
        <w:t>vmb</w:t>
      </w:r>
      <w:proofErr w:type="spellEnd"/>
      <w:r>
        <w:t xml:space="preserve"> Christi willen sollen </w:t>
      </w:r>
      <w:proofErr w:type="spellStart"/>
      <w:r>
        <w:t>faren</w:t>
      </w:r>
      <w:proofErr w:type="spellEnd"/>
      <w:r>
        <w:t xml:space="preserve"> lassen/ So wir aber </w:t>
      </w:r>
      <w:proofErr w:type="spellStart"/>
      <w:r>
        <w:t>solchs</w:t>
      </w:r>
      <w:proofErr w:type="spellEnd"/>
      <w:r>
        <w:t xml:space="preserve"> nicht erkennen mögen/ sollen wir mit dem blinden zu Christo on </w:t>
      </w:r>
      <w:proofErr w:type="spellStart"/>
      <w:r>
        <w:t>vnderlaß</w:t>
      </w:r>
      <w:proofErr w:type="spellEnd"/>
      <w:r>
        <w:t xml:space="preserve"> </w:t>
      </w:r>
      <w:proofErr w:type="spellStart"/>
      <w:r>
        <w:t>schreyen</w:t>
      </w:r>
      <w:proofErr w:type="spellEnd"/>
      <w:r>
        <w:t xml:space="preserve">/ Ach Herr du Son </w:t>
      </w:r>
      <w:proofErr w:type="spellStart"/>
      <w:r>
        <w:t>Dauid</w:t>
      </w:r>
      <w:proofErr w:type="spellEnd"/>
      <w:r>
        <w:t xml:space="preserve"> erbarm dich </w:t>
      </w:r>
      <w:proofErr w:type="spellStart"/>
      <w:r>
        <w:t>vnser</w:t>
      </w:r>
      <w:proofErr w:type="spellEnd"/>
      <w:r>
        <w:t xml:space="preserve">/ </w:t>
      </w:r>
      <w:proofErr w:type="spellStart"/>
      <w:r>
        <w:t>hilff</w:t>
      </w:r>
      <w:proofErr w:type="spellEnd"/>
      <w:r>
        <w:t xml:space="preserve"> das </w:t>
      </w:r>
      <w:proofErr w:type="spellStart"/>
      <w:r>
        <w:t>vnnser</w:t>
      </w:r>
      <w:proofErr w:type="spellEnd"/>
      <w:r>
        <w:t xml:space="preserve"> </w:t>
      </w:r>
      <w:proofErr w:type="spellStart"/>
      <w:r>
        <w:t>augen</w:t>
      </w:r>
      <w:proofErr w:type="spellEnd"/>
      <w:r>
        <w:t xml:space="preserve"> </w:t>
      </w:r>
      <w:proofErr w:type="spellStart"/>
      <w:r>
        <w:t>aufgethon</w:t>
      </w:r>
      <w:proofErr w:type="spellEnd"/>
      <w:r>
        <w:t xml:space="preserve">/ </w:t>
      </w:r>
      <w:proofErr w:type="spellStart"/>
      <w:r>
        <w:t>vnd</w:t>
      </w:r>
      <w:proofErr w:type="spellEnd"/>
      <w:r>
        <w:t xml:space="preserve"> </w:t>
      </w:r>
      <w:proofErr w:type="spellStart"/>
      <w:r>
        <w:t>vnser</w:t>
      </w:r>
      <w:proofErr w:type="spellEnd"/>
      <w:r>
        <w:t xml:space="preserve"> </w:t>
      </w:r>
      <w:proofErr w:type="spellStart"/>
      <w:r>
        <w:t>hertz</w:t>
      </w:r>
      <w:proofErr w:type="spellEnd"/>
      <w:r>
        <w:t xml:space="preserve"> </w:t>
      </w:r>
      <w:proofErr w:type="spellStart"/>
      <w:r>
        <w:t>auffgeschlossen</w:t>
      </w:r>
      <w:proofErr w:type="spellEnd"/>
      <w:r>
        <w:t xml:space="preserve"> werde/ </w:t>
      </w:r>
      <w:proofErr w:type="spellStart"/>
      <w:r>
        <w:t>auff</w:t>
      </w:r>
      <w:proofErr w:type="spellEnd"/>
      <w:r>
        <w:t xml:space="preserve"> das wir dein </w:t>
      </w:r>
      <w:proofErr w:type="spellStart"/>
      <w:r>
        <w:t>Götlich</w:t>
      </w:r>
      <w:proofErr w:type="spellEnd"/>
      <w:r>
        <w:t xml:space="preserve"> </w:t>
      </w:r>
      <w:proofErr w:type="spellStart"/>
      <w:r>
        <w:t>liecht</w:t>
      </w:r>
      <w:proofErr w:type="spellEnd"/>
      <w:r>
        <w:t xml:space="preserve"> sehen/ </w:t>
      </w:r>
      <w:proofErr w:type="spellStart"/>
      <w:r>
        <w:t>vnd</w:t>
      </w:r>
      <w:proofErr w:type="spellEnd"/>
      <w:r>
        <w:t xml:space="preserve"> die </w:t>
      </w:r>
      <w:proofErr w:type="spellStart"/>
      <w:r>
        <w:t>crafft</w:t>
      </w:r>
      <w:proofErr w:type="spellEnd"/>
      <w:r>
        <w:t xml:space="preserve"> deines </w:t>
      </w:r>
      <w:proofErr w:type="spellStart"/>
      <w:r>
        <w:t>hailigen</w:t>
      </w:r>
      <w:proofErr w:type="spellEnd"/>
      <w:r>
        <w:t xml:space="preserve"> </w:t>
      </w:r>
      <w:proofErr w:type="spellStart"/>
      <w:r>
        <w:t>worts</w:t>
      </w:r>
      <w:proofErr w:type="spellEnd"/>
      <w:r>
        <w:t xml:space="preserve"> </w:t>
      </w:r>
      <w:proofErr w:type="spellStart"/>
      <w:r>
        <w:t>entpfahen</w:t>
      </w:r>
      <w:proofErr w:type="spellEnd"/>
      <w:r>
        <w:t xml:space="preserve"> </w:t>
      </w:r>
      <w:proofErr w:type="spellStart"/>
      <w:r>
        <w:t>vnnd</w:t>
      </w:r>
      <w:proofErr w:type="spellEnd"/>
      <w:r>
        <w:t xml:space="preserve"> erkennen mögen/ </w:t>
      </w:r>
      <w:proofErr w:type="spellStart"/>
      <w:r>
        <w:t>bestendigklich</w:t>
      </w:r>
      <w:proofErr w:type="spellEnd"/>
      <w:r>
        <w:t xml:space="preserve"> mit </w:t>
      </w:r>
      <w:proofErr w:type="spellStart"/>
      <w:r>
        <w:t>hend</w:t>
      </w:r>
      <w:proofErr w:type="spellEnd"/>
      <w:r>
        <w:t xml:space="preserve"> allen denen die </w:t>
      </w:r>
      <w:proofErr w:type="spellStart"/>
      <w:r>
        <w:t>jn</w:t>
      </w:r>
      <w:proofErr w:type="spellEnd"/>
      <w:r>
        <w:t xml:space="preserve"> </w:t>
      </w:r>
      <w:proofErr w:type="spellStart"/>
      <w:r>
        <w:t>anruffen</w:t>
      </w:r>
      <w:proofErr w:type="spellEnd"/>
      <w:r>
        <w:t xml:space="preserve">/ die </w:t>
      </w:r>
      <w:proofErr w:type="spellStart"/>
      <w:r>
        <w:t>jn</w:t>
      </w:r>
      <w:proofErr w:type="spellEnd"/>
      <w:r>
        <w:t xml:space="preserve"> </w:t>
      </w:r>
      <w:proofErr w:type="spellStart"/>
      <w:r>
        <w:t>anruffen</w:t>
      </w:r>
      <w:proofErr w:type="spellEnd"/>
      <w:r>
        <w:t xml:space="preserve"> in der </w:t>
      </w:r>
      <w:proofErr w:type="spellStart"/>
      <w:r>
        <w:t>warhait</w:t>
      </w:r>
      <w:proofErr w:type="spellEnd"/>
      <w:r>
        <w:t xml:space="preserve">/ wie der Prophet sagt im Psalmen/ </w:t>
      </w:r>
      <w:proofErr w:type="spellStart"/>
      <w:r>
        <w:t>warumb</w:t>
      </w:r>
      <w:proofErr w:type="spellEnd"/>
      <w:r>
        <w:t xml:space="preserve"> </w:t>
      </w:r>
      <w:proofErr w:type="spellStart"/>
      <w:r>
        <w:t>wolten</w:t>
      </w:r>
      <w:proofErr w:type="spellEnd"/>
      <w:r>
        <w:t xml:space="preserve"> wir </w:t>
      </w:r>
      <w:proofErr w:type="spellStart"/>
      <w:r>
        <w:t>vns</w:t>
      </w:r>
      <w:proofErr w:type="spellEnd"/>
      <w:r>
        <w:t xml:space="preserve"> dann solcher </w:t>
      </w:r>
      <w:proofErr w:type="spellStart"/>
      <w:r>
        <w:t>grossen</w:t>
      </w:r>
      <w:proofErr w:type="spellEnd"/>
      <w:r>
        <w:t xml:space="preserve"> </w:t>
      </w:r>
      <w:proofErr w:type="spellStart"/>
      <w:r>
        <w:t>überschwencklichen</w:t>
      </w:r>
      <w:proofErr w:type="spellEnd"/>
      <w:r>
        <w:t xml:space="preserve"> </w:t>
      </w:r>
      <w:proofErr w:type="spellStart"/>
      <w:r>
        <w:t>gnad</w:t>
      </w:r>
      <w:proofErr w:type="spellEnd"/>
      <w:r>
        <w:t xml:space="preserve"> </w:t>
      </w:r>
      <w:proofErr w:type="spellStart"/>
      <w:r>
        <w:t>vnnd</w:t>
      </w:r>
      <w:proofErr w:type="spellEnd"/>
      <w:r>
        <w:t xml:space="preserve"> </w:t>
      </w:r>
      <w:proofErr w:type="spellStart"/>
      <w:r>
        <w:t>verhaissungen</w:t>
      </w:r>
      <w:proofErr w:type="spellEnd"/>
      <w:r>
        <w:t xml:space="preserve"> </w:t>
      </w:r>
      <w:proofErr w:type="spellStart"/>
      <w:r>
        <w:t>nit</w:t>
      </w:r>
      <w:proofErr w:type="spellEnd"/>
      <w:r>
        <w:t xml:space="preserve"> </w:t>
      </w:r>
      <w:proofErr w:type="spellStart"/>
      <w:r>
        <w:t>tailhafftig</w:t>
      </w:r>
      <w:proofErr w:type="spellEnd"/>
      <w:r>
        <w:t xml:space="preserve"> machen, das wir auch den Herren/ von welchem alles gut </w:t>
      </w:r>
      <w:proofErr w:type="spellStart"/>
      <w:r>
        <w:t>kumbt</w:t>
      </w:r>
      <w:proofErr w:type="spellEnd"/>
      <w:r>
        <w:t xml:space="preserve">/ bitten/ er wöll </w:t>
      </w:r>
      <w:proofErr w:type="spellStart"/>
      <w:r>
        <w:t>vns</w:t>
      </w:r>
      <w:proofErr w:type="spellEnd"/>
      <w:r>
        <w:t xml:space="preserve"> nach seinem willen mit </w:t>
      </w:r>
      <w:proofErr w:type="spellStart"/>
      <w:r>
        <w:t>hertz</w:t>
      </w:r>
      <w:proofErr w:type="spellEnd"/>
      <w:r>
        <w:t xml:space="preserve"> </w:t>
      </w:r>
      <w:proofErr w:type="spellStart"/>
      <w:r>
        <w:t>vnd</w:t>
      </w:r>
      <w:proofErr w:type="spellEnd"/>
      <w:r>
        <w:t xml:space="preserve"> </w:t>
      </w:r>
      <w:proofErr w:type="spellStart"/>
      <w:r>
        <w:t>mund</w:t>
      </w:r>
      <w:proofErr w:type="spellEnd"/>
      <w:r>
        <w:t xml:space="preserve"> betten leeren/ Amen. </w:t>
      </w:r>
    </w:p>
    <w:p w14:paraId="5954B488" w14:textId="77777777" w:rsidR="001247EE" w:rsidRDefault="001247EE" w:rsidP="001247EE">
      <w:pPr>
        <w:pStyle w:val="StandardWeb"/>
      </w:pPr>
      <w:r>
        <w:t xml:space="preserve">Allhie </w:t>
      </w:r>
      <w:proofErr w:type="spellStart"/>
      <w:r>
        <w:t>fälets</w:t>
      </w:r>
      <w:proofErr w:type="spellEnd"/>
      <w:r>
        <w:t xml:space="preserve"> nur am rechten ernst </w:t>
      </w:r>
      <w:proofErr w:type="spellStart"/>
      <w:r>
        <w:t>vnnd</w:t>
      </w:r>
      <w:proofErr w:type="spellEnd"/>
      <w:r>
        <w:t xml:space="preserve"> </w:t>
      </w:r>
      <w:proofErr w:type="spellStart"/>
      <w:r>
        <w:t>anfang</w:t>
      </w:r>
      <w:proofErr w:type="spellEnd"/>
      <w:r>
        <w:t xml:space="preserve">/ das dir </w:t>
      </w:r>
      <w:proofErr w:type="spellStart"/>
      <w:r>
        <w:t>vns</w:t>
      </w:r>
      <w:proofErr w:type="spellEnd"/>
      <w:r>
        <w:t xml:space="preserve"> zum </w:t>
      </w:r>
      <w:proofErr w:type="spellStart"/>
      <w:r>
        <w:t>gebett</w:t>
      </w:r>
      <w:proofErr w:type="spellEnd"/>
      <w:r>
        <w:t xml:space="preserve"> wider </w:t>
      </w:r>
      <w:proofErr w:type="spellStart"/>
      <w:r>
        <w:t>gewänen</w:t>
      </w:r>
      <w:proofErr w:type="spellEnd"/>
      <w:r>
        <w:t xml:space="preserve">/ </w:t>
      </w:r>
      <w:proofErr w:type="spellStart"/>
      <w:r>
        <w:t>vnd</w:t>
      </w:r>
      <w:proofErr w:type="spellEnd"/>
      <w:r>
        <w:t xml:space="preserve"> auch </w:t>
      </w:r>
      <w:proofErr w:type="spellStart"/>
      <w:r>
        <w:t>deßhalben</w:t>
      </w:r>
      <w:proofErr w:type="spellEnd"/>
      <w:r>
        <w:t xml:space="preserve"> bey </w:t>
      </w:r>
      <w:proofErr w:type="spellStart"/>
      <w:r>
        <w:t>vnserm</w:t>
      </w:r>
      <w:proofErr w:type="spellEnd"/>
      <w:r>
        <w:t xml:space="preserve"> </w:t>
      </w:r>
      <w:proofErr w:type="spellStart"/>
      <w:r>
        <w:t>flaisch</w:t>
      </w:r>
      <w:proofErr w:type="spellEnd"/>
      <w:r>
        <w:t xml:space="preserve"> (in betrachten der </w:t>
      </w:r>
      <w:proofErr w:type="spellStart"/>
      <w:r>
        <w:t>grossen</w:t>
      </w:r>
      <w:proofErr w:type="spellEnd"/>
      <w:r>
        <w:t xml:space="preserve"> </w:t>
      </w:r>
      <w:proofErr w:type="spellStart"/>
      <w:r>
        <w:t>yetzigen</w:t>
      </w:r>
      <w:proofErr w:type="spellEnd"/>
      <w:r>
        <w:t xml:space="preserve"> not/ </w:t>
      </w:r>
      <w:proofErr w:type="spellStart"/>
      <w:r>
        <w:t>vnd</w:t>
      </w:r>
      <w:proofErr w:type="spellEnd"/>
      <w:r>
        <w:t xml:space="preserve"> </w:t>
      </w:r>
      <w:proofErr w:type="spellStart"/>
      <w:r>
        <w:t>vnsers</w:t>
      </w:r>
      <w:proofErr w:type="spellEnd"/>
      <w:r>
        <w:t xml:space="preserve"> </w:t>
      </w:r>
      <w:proofErr w:type="spellStart"/>
      <w:r>
        <w:t>ellends</w:t>
      </w:r>
      <w:proofErr w:type="spellEnd"/>
      <w:r>
        <w:t xml:space="preserve">) </w:t>
      </w:r>
      <w:proofErr w:type="spellStart"/>
      <w:r>
        <w:t>ain</w:t>
      </w:r>
      <w:proofErr w:type="spellEnd"/>
      <w:r>
        <w:t xml:space="preserve"> tägliche </w:t>
      </w:r>
      <w:proofErr w:type="spellStart"/>
      <w:r>
        <w:t>übung</w:t>
      </w:r>
      <w:proofErr w:type="spellEnd"/>
      <w:r>
        <w:t xml:space="preserve"> hallten/ Dann so wir am ersten das reich Gottes suchen/ </w:t>
      </w:r>
      <w:proofErr w:type="spellStart"/>
      <w:r>
        <w:t>vnd</w:t>
      </w:r>
      <w:proofErr w:type="spellEnd"/>
      <w:r>
        <w:t xml:space="preserve"> die Göttlich </w:t>
      </w:r>
      <w:proofErr w:type="spellStart"/>
      <w:r>
        <w:t>gerechtigkait</w:t>
      </w:r>
      <w:proofErr w:type="spellEnd"/>
      <w:r>
        <w:t xml:space="preserve"> durch </w:t>
      </w:r>
      <w:proofErr w:type="spellStart"/>
      <w:r>
        <w:t>ain</w:t>
      </w:r>
      <w:proofErr w:type="spellEnd"/>
      <w:r>
        <w:t xml:space="preserve"> ernstlich </w:t>
      </w:r>
      <w:proofErr w:type="spellStart"/>
      <w:r>
        <w:t>gebett</w:t>
      </w:r>
      <w:proofErr w:type="spellEnd"/>
      <w:r>
        <w:t xml:space="preserve"> im waren glauben (wie der Herr leeret/ so </w:t>
      </w:r>
      <w:proofErr w:type="spellStart"/>
      <w:r>
        <w:t>wirdt</w:t>
      </w:r>
      <w:proofErr w:type="spellEnd"/>
      <w:r>
        <w:t xml:space="preserve"> </w:t>
      </w:r>
      <w:proofErr w:type="spellStart"/>
      <w:r>
        <w:t>vnns</w:t>
      </w:r>
      <w:proofErr w:type="spellEnd"/>
      <w:r>
        <w:t xml:space="preserve"> solches/ </w:t>
      </w:r>
      <w:proofErr w:type="spellStart"/>
      <w:r>
        <w:t>vnd</w:t>
      </w:r>
      <w:proofErr w:type="spellEnd"/>
      <w:r>
        <w:t xml:space="preserve"> darnach auch alles </w:t>
      </w:r>
      <w:proofErr w:type="spellStart"/>
      <w:r>
        <w:t>ander</w:t>
      </w:r>
      <w:proofErr w:type="spellEnd"/>
      <w:r>
        <w:t xml:space="preserve"> zufallen/ </w:t>
      </w:r>
      <w:proofErr w:type="spellStart"/>
      <w:r>
        <w:t>Mathei</w:t>
      </w:r>
      <w:proofErr w:type="spellEnd"/>
      <w:r>
        <w:t xml:space="preserve"> 6. </w:t>
      </w:r>
    </w:p>
    <w:p w14:paraId="219EADC9" w14:textId="77777777" w:rsidR="001247EE" w:rsidRDefault="001247EE" w:rsidP="001247EE">
      <w:pPr>
        <w:pStyle w:val="StandardWeb"/>
      </w:pPr>
      <w:r>
        <w:rPr>
          <w:rStyle w:val="Hervorhebung"/>
        </w:rPr>
        <w:t xml:space="preserve">Das </w:t>
      </w:r>
      <w:proofErr w:type="spellStart"/>
      <w:r>
        <w:rPr>
          <w:rStyle w:val="Hervorhebung"/>
        </w:rPr>
        <w:t>gebett</w:t>
      </w:r>
      <w:proofErr w:type="spellEnd"/>
      <w:r>
        <w:rPr>
          <w:rStyle w:val="Hervorhebung"/>
        </w:rPr>
        <w:t xml:space="preserve"> ist das </w:t>
      </w:r>
      <w:proofErr w:type="spellStart"/>
      <w:r>
        <w:rPr>
          <w:rStyle w:val="Hervorhebung"/>
        </w:rPr>
        <w:t>fürnemlichst</w:t>
      </w:r>
      <w:proofErr w:type="spellEnd"/>
      <w:r>
        <w:rPr>
          <w:rStyle w:val="Hervorhebung"/>
        </w:rPr>
        <w:t xml:space="preserve"> </w:t>
      </w:r>
      <w:proofErr w:type="spellStart"/>
      <w:r>
        <w:rPr>
          <w:rStyle w:val="Hervorhebung"/>
        </w:rPr>
        <w:t>waffen</w:t>
      </w:r>
      <w:proofErr w:type="spellEnd"/>
      <w:r>
        <w:rPr>
          <w:rStyle w:val="Hervorhebung"/>
        </w:rPr>
        <w:t xml:space="preserve">/ damit die Christen sollen gerüstet sein; dem bösen </w:t>
      </w:r>
      <w:proofErr w:type="spellStart"/>
      <w:r>
        <w:rPr>
          <w:rStyle w:val="Hervorhebung"/>
        </w:rPr>
        <w:t>gaist</w:t>
      </w:r>
      <w:proofErr w:type="spellEnd"/>
      <w:r>
        <w:rPr>
          <w:rStyle w:val="Hervorhebung"/>
        </w:rPr>
        <w:t xml:space="preserve"> </w:t>
      </w:r>
      <w:proofErr w:type="spellStart"/>
      <w:r>
        <w:rPr>
          <w:rStyle w:val="Hervorhebung"/>
        </w:rPr>
        <w:t>vnnd</w:t>
      </w:r>
      <w:proofErr w:type="spellEnd"/>
      <w:r>
        <w:rPr>
          <w:rStyle w:val="Hervorhebung"/>
        </w:rPr>
        <w:t xml:space="preserve"> seinen listen zu </w:t>
      </w:r>
      <w:proofErr w:type="spellStart"/>
      <w:r>
        <w:rPr>
          <w:rStyle w:val="Hervorhebung"/>
        </w:rPr>
        <w:t>widersteen</w:t>
      </w:r>
      <w:proofErr w:type="spellEnd"/>
      <w:r>
        <w:rPr>
          <w:rStyle w:val="Hervorhebung"/>
        </w:rPr>
        <w:t xml:space="preserve">/ Es ist auch </w:t>
      </w:r>
      <w:proofErr w:type="spellStart"/>
      <w:r>
        <w:rPr>
          <w:rStyle w:val="Hervorhebung"/>
        </w:rPr>
        <w:t>vnmüglich</w:t>
      </w:r>
      <w:proofErr w:type="spellEnd"/>
      <w:r>
        <w:rPr>
          <w:rStyle w:val="Hervorhebung"/>
        </w:rPr>
        <w:t xml:space="preserve"> das </w:t>
      </w:r>
      <w:proofErr w:type="spellStart"/>
      <w:r>
        <w:rPr>
          <w:rStyle w:val="Hervorhebung"/>
        </w:rPr>
        <w:t>ain</w:t>
      </w:r>
      <w:proofErr w:type="spellEnd"/>
      <w:r>
        <w:rPr>
          <w:rStyle w:val="Hervorhebung"/>
        </w:rPr>
        <w:t xml:space="preserve"> </w:t>
      </w:r>
      <w:proofErr w:type="spellStart"/>
      <w:r>
        <w:rPr>
          <w:rStyle w:val="Hervorhebung"/>
        </w:rPr>
        <w:t>mensch</w:t>
      </w:r>
      <w:proofErr w:type="spellEnd"/>
      <w:r>
        <w:rPr>
          <w:rStyle w:val="Hervorhebung"/>
        </w:rPr>
        <w:t xml:space="preserve"> den </w:t>
      </w:r>
      <w:proofErr w:type="spellStart"/>
      <w:r>
        <w:rPr>
          <w:rStyle w:val="Hervorhebung"/>
        </w:rPr>
        <w:t>hailigen</w:t>
      </w:r>
      <w:proofErr w:type="spellEnd"/>
      <w:r>
        <w:rPr>
          <w:rStyle w:val="Hervorhebung"/>
        </w:rPr>
        <w:t xml:space="preserve"> </w:t>
      </w:r>
      <w:proofErr w:type="spellStart"/>
      <w:r>
        <w:rPr>
          <w:rStyle w:val="Hervorhebung"/>
        </w:rPr>
        <w:t>gaist</w:t>
      </w:r>
      <w:proofErr w:type="spellEnd"/>
      <w:r>
        <w:rPr>
          <w:rStyle w:val="Hervorhebung"/>
        </w:rPr>
        <w:t xml:space="preserve">/ on </w:t>
      </w:r>
      <w:proofErr w:type="spellStart"/>
      <w:r>
        <w:rPr>
          <w:rStyle w:val="Hervorhebung"/>
        </w:rPr>
        <w:t>gebett</w:t>
      </w:r>
      <w:proofErr w:type="spellEnd"/>
      <w:r>
        <w:rPr>
          <w:rStyle w:val="Hervorhebung"/>
        </w:rPr>
        <w:t xml:space="preserve"> erlangen/ wie der Herr spricht Lu. 11. Der </w:t>
      </w:r>
      <w:proofErr w:type="spellStart"/>
      <w:r>
        <w:rPr>
          <w:rStyle w:val="Hervorhebung"/>
        </w:rPr>
        <w:t>vatter</w:t>
      </w:r>
      <w:proofErr w:type="spellEnd"/>
      <w:r>
        <w:rPr>
          <w:rStyle w:val="Hervorhebung"/>
        </w:rPr>
        <w:t xml:space="preserve"> im </w:t>
      </w:r>
      <w:proofErr w:type="spellStart"/>
      <w:r>
        <w:rPr>
          <w:rStyle w:val="Hervorhebung"/>
        </w:rPr>
        <w:t>hymel</w:t>
      </w:r>
      <w:proofErr w:type="spellEnd"/>
      <w:r>
        <w:rPr>
          <w:rStyle w:val="Hervorhebung"/>
        </w:rPr>
        <w:t xml:space="preserve"> </w:t>
      </w:r>
      <w:proofErr w:type="spellStart"/>
      <w:r>
        <w:rPr>
          <w:rStyle w:val="Hervorhebung"/>
        </w:rPr>
        <w:t>wirdt</w:t>
      </w:r>
      <w:proofErr w:type="spellEnd"/>
      <w:r>
        <w:rPr>
          <w:rStyle w:val="Hervorhebung"/>
        </w:rPr>
        <w:t xml:space="preserve"> den </w:t>
      </w:r>
      <w:proofErr w:type="spellStart"/>
      <w:r>
        <w:rPr>
          <w:rStyle w:val="Hervorhebung"/>
        </w:rPr>
        <w:t>hailigen</w:t>
      </w:r>
      <w:proofErr w:type="spellEnd"/>
      <w:r>
        <w:rPr>
          <w:rStyle w:val="Hervorhebung"/>
        </w:rPr>
        <w:t xml:space="preserve"> </w:t>
      </w:r>
      <w:proofErr w:type="spellStart"/>
      <w:r>
        <w:rPr>
          <w:rStyle w:val="Hervorhebung"/>
        </w:rPr>
        <w:t>gaist</w:t>
      </w:r>
      <w:proofErr w:type="spellEnd"/>
      <w:r>
        <w:rPr>
          <w:rStyle w:val="Hervorhebung"/>
        </w:rPr>
        <w:t xml:space="preserve"> geben/ denen die </w:t>
      </w:r>
      <w:proofErr w:type="spellStart"/>
      <w:r>
        <w:rPr>
          <w:rStyle w:val="Hervorhebung"/>
        </w:rPr>
        <w:t>jn</w:t>
      </w:r>
      <w:proofErr w:type="spellEnd"/>
      <w:r>
        <w:rPr>
          <w:rStyle w:val="Hervorhebung"/>
        </w:rPr>
        <w:t xml:space="preserve"> bitten/ </w:t>
      </w:r>
      <w:proofErr w:type="spellStart"/>
      <w:r>
        <w:rPr>
          <w:rStyle w:val="Hervorhebung"/>
        </w:rPr>
        <w:t>vnnd</w:t>
      </w:r>
      <w:proofErr w:type="spellEnd"/>
      <w:r>
        <w:rPr>
          <w:rStyle w:val="Hervorhebung"/>
        </w:rPr>
        <w:t xml:space="preserve"> wer noch </w:t>
      </w:r>
      <w:proofErr w:type="spellStart"/>
      <w:r>
        <w:rPr>
          <w:rStyle w:val="Hervorhebung"/>
        </w:rPr>
        <w:t>nit</w:t>
      </w:r>
      <w:proofErr w:type="spellEnd"/>
      <w:r>
        <w:rPr>
          <w:rStyle w:val="Hervorhebung"/>
        </w:rPr>
        <w:t xml:space="preserve"> </w:t>
      </w:r>
      <w:proofErr w:type="spellStart"/>
      <w:r>
        <w:rPr>
          <w:rStyle w:val="Hervorhebung"/>
        </w:rPr>
        <w:t>teglich</w:t>
      </w:r>
      <w:proofErr w:type="spellEnd"/>
      <w:r>
        <w:rPr>
          <w:rStyle w:val="Hervorhebung"/>
        </w:rPr>
        <w:t xml:space="preserve"> bittet/ der </w:t>
      </w:r>
      <w:proofErr w:type="spellStart"/>
      <w:r>
        <w:rPr>
          <w:rStyle w:val="Hervorhebung"/>
        </w:rPr>
        <w:t>versech</w:t>
      </w:r>
      <w:proofErr w:type="spellEnd"/>
      <w:r>
        <w:rPr>
          <w:rStyle w:val="Hervorhebung"/>
        </w:rPr>
        <w:t xml:space="preserve"> sich nur </w:t>
      </w:r>
      <w:proofErr w:type="spellStart"/>
      <w:r>
        <w:rPr>
          <w:rStyle w:val="Hervorhebung"/>
        </w:rPr>
        <w:t>nit</w:t>
      </w:r>
      <w:proofErr w:type="spellEnd"/>
      <w:r>
        <w:rPr>
          <w:rStyle w:val="Hervorhebung"/>
        </w:rPr>
        <w:t xml:space="preserve"> das er den H. </w:t>
      </w:r>
      <w:proofErr w:type="spellStart"/>
      <w:r>
        <w:rPr>
          <w:rStyle w:val="Hervorhebung"/>
        </w:rPr>
        <w:t>gaist</w:t>
      </w:r>
      <w:proofErr w:type="spellEnd"/>
      <w:r>
        <w:rPr>
          <w:rStyle w:val="Hervorhebung"/>
        </w:rPr>
        <w:t xml:space="preserve"> habe.</w:t>
      </w:r>
      <w:r>
        <w:t xml:space="preserve"> </w:t>
      </w:r>
    </w:p>
    <w:p w14:paraId="5F7DAC78" w14:textId="77777777" w:rsidR="001247EE" w:rsidRDefault="001247EE" w:rsidP="001247EE">
      <w:pPr>
        <w:pStyle w:val="StandardWeb"/>
      </w:pPr>
      <w:r>
        <w:t xml:space="preserve">Was ist der recht glaub? Antwort/ Der </w:t>
      </w:r>
      <w:proofErr w:type="spellStart"/>
      <w:r>
        <w:t>gelaub</w:t>
      </w:r>
      <w:proofErr w:type="spellEnd"/>
      <w:r>
        <w:t xml:space="preserve"> ist nichts anders/ dann </w:t>
      </w:r>
      <w:proofErr w:type="spellStart"/>
      <w:r>
        <w:t>ain</w:t>
      </w:r>
      <w:proofErr w:type="spellEnd"/>
      <w:r>
        <w:t xml:space="preserve"> </w:t>
      </w:r>
      <w:proofErr w:type="spellStart"/>
      <w:r>
        <w:t>anfang</w:t>
      </w:r>
      <w:proofErr w:type="spellEnd"/>
      <w:r>
        <w:t xml:space="preserve"> </w:t>
      </w:r>
      <w:proofErr w:type="spellStart"/>
      <w:r>
        <w:t>vnd</w:t>
      </w:r>
      <w:proofErr w:type="spellEnd"/>
      <w:r>
        <w:t xml:space="preserve"> </w:t>
      </w:r>
      <w:proofErr w:type="spellStart"/>
      <w:r>
        <w:t>zunemen</w:t>
      </w:r>
      <w:proofErr w:type="spellEnd"/>
      <w:r>
        <w:t xml:space="preserve"> der </w:t>
      </w:r>
      <w:proofErr w:type="spellStart"/>
      <w:r>
        <w:t>widergeburt</w:t>
      </w:r>
      <w:proofErr w:type="spellEnd"/>
      <w:r>
        <w:t xml:space="preserve">/ </w:t>
      </w:r>
      <w:proofErr w:type="spellStart"/>
      <w:r>
        <w:t>rainigung</w:t>
      </w:r>
      <w:proofErr w:type="spellEnd"/>
      <w:r>
        <w:t xml:space="preserve"> </w:t>
      </w:r>
      <w:proofErr w:type="spellStart"/>
      <w:r>
        <w:t>vnd</w:t>
      </w:r>
      <w:proofErr w:type="spellEnd"/>
      <w:r>
        <w:t xml:space="preserve"> </w:t>
      </w:r>
      <w:proofErr w:type="spellStart"/>
      <w:r>
        <w:t>ernewerung</w:t>
      </w:r>
      <w:proofErr w:type="spellEnd"/>
      <w:r>
        <w:t xml:space="preserve"> deß </w:t>
      </w:r>
      <w:proofErr w:type="spellStart"/>
      <w:r>
        <w:t>hertzen</w:t>
      </w:r>
      <w:proofErr w:type="spellEnd"/>
      <w:r>
        <w:t xml:space="preserve">/ durch die </w:t>
      </w:r>
      <w:proofErr w:type="spellStart"/>
      <w:r>
        <w:t>genad</w:t>
      </w:r>
      <w:proofErr w:type="spellEnd"/>
      <w:r>
        <w:t xml:space="preserve"> Gottes in Christo Jesu/ wie Petrus leeret in </w:t>
      </w:r>
      <w:proofErr w:type="spellStart"/>
      <w:r>
        <w:t>geschichten</w:t>
      </w:r>
      <w:proofErr w:type="spellEnd"/>
      <w:r>
        <w:t xml:space="preserve">/ Cap. 15. Es ist der glaub die </w:t>
      </w:r>
      <w:proofErr w:type="spellStart"/>
      <w:r>
        <w:t>innwürckende</w:t>
      </w:r>
      <w:proofErr w:type="spellEnd"/>
      <w:r>
        <w:t xml:space="preserve"> </w:t>
      </w:r>
      <w:proofErr w:type="spellStart"/>
      <w:r>
        <w:t>krafft</w:t>
      </w:r>
      <w:proofErr w:type="spellEnd"/>
      <w:r>
        <w:t xml:space="preserve"> Gottes/ die dem </w:t>
      </w:r>
      <w:proofErr w:type="spellStart"/>
      <w:r>
        <w:t>menschen</w:t>
      </w:r>
      <w:proofErr w:type="spellEnd"/>
      <w:r>
        <w:t xml:space="preserve"> durch Jesum Christum gegeben </w:t>
      </w:r>
      <w:proofErr w:type="spellStart"/>
      <w:r>
        <w:t>wirt</w:t>
      </w:r>
      <w:proofErr w:type="spellEnd"/>
      <w:r>
        <w:t xml:space="preserve">/ sich von </w:t>
      </w:r>
      <w:proofErr w:type="spellStart"/>
      <w:r>
        <w:t>sünden</w:t>
      </w:r>
      <w:proofErr w:type="spellEnd"/>
      <w:r>
        <w:t xml:space="preserve"> </w:t>
      </w:r>
      <w:proofErr w:type="spellStart"/>
      <w:r>
        <w:t>zubekeren</w:t>
      </w:r>
      <w:proofErr w:type="spellEnd"/>
      <w:r>
        <w:t xml:space="preserve">/ </w:t>
      </w:r>
      <w:proofErr w:type="spellStart"/>
      <w:r>
        <w:t>vnd</w:t>
      </w:r>
      <w:proofErr w:type="spellEnd"/>
      <w:r>
        <w:t xml:space="preserve"> in </w:t>
      </w:r>
      <w:proofErr w:type="spellStart"/>
      <w:r>
        <w:t>ainem</w:t>
      </w:r>
      <w:proofErr w:type="spellEnd"/>
      <w:r>
        <w:t xml:space="preserve"> </w:t>
      </w:r>
      <w:proofErr w:type="spellStart"/>
      <w:r>
        <w:t>newen</w:t>
      </w:r>
      <w:proofErr w:type="spellEnd"/>
      <w:r>
        <w:t xml:space="preserve"> </w:t>
      </w:r>
      <w:proofErr w:type="spellStart"/>
      <w:r>
        <w:t>gaistlichen</w:t>
      </w:r>
      <w:proofErr w:type="spellEnd"/>
      <w:r>
        <w:t xml:space="preserve"> leben/ nach der </w:t>
      </w:r>
      <w:proofErr w:type="spellStart"/>
      <w:r>
        <w:t>maßß</w:t>
      </w:r>
      <w:proofErr w:type="spellEnd"/>
      <w:r>
        <w:t xml:space="preserve"> des </w:t>
      </w:r>
      <w:proofErr w:type="spellStart"/>
      <w:r>
        <w:t>glaubens</w:t>
      </w:r>
      <w:proofErr w:type="spellEnd"/>
      <w:r>
        <w:t xml:space="preserve"> zu </w:t>
      </w:r>
      <w:proofErr w:type="spellStart"/>
      <w:r>
        <w:t>wanndeln</w:t>
      </w:r>
      <w:proofErr w:type="spellEnd"/>
      <w:r>
        <w:t xml:space="preserve">/ er ist </w:t>
      </w:r>
      <w:proofErr w:type="spellStart"/>
      <w:r>
        <w:t>ain</w:t>
      </w:r>
      <w:proofErr w:type="spellEnd"/>
      <w:r>
        <w:t xml:space="preserve"> </w:t>
      </w:r>
      <w:proofErr w:type="spellStart"/>
      <w:r>
        <w:t>sträum</w:t>
      </w:r>
      <w:proofErr w:type="spellEnd"/>
      <w:r>
        <w:t xml:space="preserve"> </w:t>
      </w:r>
      <w:proofErr w:type="spellStart"/>
      <w:r>
        <w:t>vnd</w:t>
      </w:r>
      <w:proofErr w:type="spellEnd"/>
      <w:r>
        <w:t xml:space="preserve"> </w:t>
      </w:r>
      <w:proofErr w:type="spellStart"/>
      <w:r>
        <w:t>glantz</w:t>
      </w:r>
      <w:proofErr w:type="spellEnd"/>
      <w:r>
        <w:t xml:space="preserve"> des </w:t>
      </w:r>
      <w:proofErr w:type="spellStart"/>
      <w:r>
        <w:t>gaists</w:t>
      </w:r>
      <w:proofErr w:type="spellEnd"/>
      <w:r>
        <w:t xml:space="preserve"> Gottes/ dadurch </w:t>
      </w:r>
      <w:proofErr w:type="spellStart"/>
      <w:r>
        <w:t>vnser</w:t>
      </w:r>
      <w:proofErr w:type="spellEnd"/>
      <w:r>
        <w:t xml:space="preserve"> </w:t>
      </w:r>
      <w:proofErr w:type="spellStart"/>
      <w:r>
        <w:t>hertz</w:t>
      </w:r>
      <w:proofErr w:type="spellEnd"/>
      <w:r>
        <w:t xml:space="preserve"> in der lieb Gottes </w:t>
      </w:r>
      <w:proofErr w:type="spellStart"/>
      <w:r>
        <w:t>vnd</w:t>
      </w:r>
      <w:proofErr w:type="spellEnd"/>
      <w:r>
        <w:t xml:space="preserve"> des </w:t>
      </w:r>
      <w:proofErr w:type="spellStart"/>
      <w:r>
        <w:t>nechsten</w:t>
      </w:r>
      <w:proofErr w:type="spellEnd"/>
      <w:r>
        <w:t xml:space="preserve"> </w:t>
      </w:r>
      <w:proofErr w:type="spellStart"/>
      <w:r>
        <w:t>wirdt</w:t>
      </w:r>
      <w:proofErr w:type="spellEnd"/>
      <w:r>
        <w:t xml:space="preserve"> </w:t>
      </w:r>
      <w:proofErr w:type="spellStart"/>
      <w:r>
        <w:t>angezündt</w:t>
      </w:r>
      <w:proofErr w:type="spellEnd"/>
      <w:r>
        <w:t xml:space="preserve">/ </w:t>
      </w:r>
      <w:proofErr w:type="spellStart"/>
      <w:r>
        <w:t>dardurch</w:t>
      </w:r>
      <w:proofErr w:type="spellEnd"/>
      <w:r>
        <w:t xml:space="preserve"> wir sehen </w:t>
      </w:r>
      <w:proofErr w:type="spellStart"/>
      <w:r>
        <w:t>waran</w:t>
      </w:r>
      <w:proofErr w:type="spellEnd"/>
      <w:r>
        <w:t xml:space="preserve"> es </w:t>
      </w:r>
      <w:proofErr w:type="spellStart"/>
      <w:r>
        <w:t>vns</w:t>
      </w:r>
      <w:proofErr w:type="spellEnd"/>
      <w:r>
        <w:t xml:space="preserve"> </w:t>
      </w:r>
      <w:proofErr w:type="spellStart"/>
      <w:r>
        <w:t>fälet</w:t>
      </w:r>
      <w:proofErr w:type="spellEnd"/>
      <w:r>
        <w:t xml:space="preserve">/ </w:t>
      </w:r>
      <w:proofErr w:type="spellStart"/>
      <w:r>
        <w:t>vnd</w:t>
      </w:r>
      <w:proofErr w:type="spellEnd"/>
      <w:r>
        <w:t xml:space="preserve"> </w:t>
      </w:r>
      <w:proofErr w:type="spellStart"/>
      <w:r>
        <w:t>wa</w:t>
      </w:r>
      <w:proofErr w:type="spellEnd"/>
      <w:r>
        <w:t xml:space="preserve"> wirs </w:t>
      </w:r>
      <w:proofErr w:type="spellStart"/>
      <w:r>
        <w:t>nemen</w:t>
      </w:r>
      <w:proofErr w:type="spellEnd"/>
      <w:r>
        <w:t xml:space="preserve"> sollen/ damit wir </w:t>
      </w:r>
      <w:proofErr w:type="spellStart"/>
      <w:r>
        <w:t>biß</w:t>
      </w:r>
      <w:proofErr w:type="spellEnd"/>
      <w:r>
        <w:t xml:space="preserve"> in </w:t>
      </w:r>
      <w:proofErr w:type="spellStart"/>
      <w:r>
        <w:t>hymel</w:t>
      </w:r>
      <w:proofErr w:type="spellEnd"/>
      <w:r>
        <w:t xml:space="preserve"> </w:t>
      </w:r>
      <w:proofErr w:type="spellStart"/>
      <w:r>
        <w:t>hinauff</w:t>
      </w:r>
      <w:proofErr w:type="spellEnd"/>
      <w:r>
        <w:t xml:space="preserve"> für den thron Gottes gezogen werden/ als </w:t>
      </w:r>
      <w:proofErr w:type="spellStart"/>
      <w:r>
        <w:t>kinder</w:t>
      </w:r>
      <w:proofErr w:type="spellEnd"/>
      <w:r>
        <w:t xml:space="preserve"> Gottes durch den Herren Jesum Christum im </w:t>
      </w:r>
      <w:proofErr w:type="spellStart"/>
      <w:r>
        <w:t>hailigen</w:t>
      </w:r>
      <w:proofErr w:type="spellEnd"/>
      <w:r>
        <w:t xml:space="preserve"> </w:t>
      </w:r>
      <w:proofErr w:type="spellStart"/>
      <w:r>
        <w:t>Gayst</w:t>
      </w:r>
      <w:proofErr w:type="spellEnd"/>
      <w:r>
        <w:t xml:space="preserve">/ dann er hat allen denen die </w:t>
      </w:r>
      <w:proofErr w:type="spellStart"/>
      <w:r>
        <w:t>jn</w:t>
      </w:r>
      <w:proofErr w:type="spellEnd"/>
      <w:r>
        <w:t xml:space="preserve"> </w:t>
      </w:r>
      <w:proofErr w:type="spellStart"/>
      <w:r>
        <w:t>annemmen</w:t>
      </w:r>
      <w:proofErr w:type="spellEnd"/>
      <w:r>
        <w:t xml:space="preserve">/ </w:t>
      </w:r>
      <w:proofErr w:type="spellStart"/>
      <w:r>
        <w:t>vnnd</w:t>
      </w:r>
      <w:proofErr w:type="spellEnd"/>
      <w:r>
        <w:t xml:space="preserve"> glauben </w:t>
      </w:r>
      <w:proofErr w:type="spellStart"/>
      <w:r>
        <w:t>inn</w:t>
      </w:r>
      <w:proofErr w:type="spellEnd"/>
      <w:r>
        <w:t xml:space="preserve"> seinen </w:t>
      </w:r>
      <w:proofErr w:type="spellStart"/>
      <w:r>
        <w:t>namen</w:t>
      </w:r>
      <w:proofErr w:type="spellEnd"/>
      <w:r>
        <w:t xml:space="preserve">/ gewallt geben </w:t>
      </w:r>
      <w:proofErr w:type="spellStart"/>
      <w:r>
        <w:t>kinder</w:t>
      </w:r>
      <w:proofErr w:type="spellEnd"/>
      <w:r>
        <w:t xml:space="preserve"> Gottes </w:t>
      </w:r>
      <w:proofErr w:type="spellStart"/>
      <w:r>
        <w:t>zuwerden</w:t>
      </w:r>
      <w:proofErr w:type="spellEnd"/>
      <w:r>
        <w:t xml:space="preserve">/ </w:t>
      </w:r>
      <w:proofErr w:type="spellStart"/>
      <w:r>
        <w:t>nit</w:t>
      </w:r>
      <w:proofErr w:type="spellEnd"/>
      <w:r>
        <w:t xml:space="preserve"> solche </w:t>
      </w:r>
      <w:proofErr w:type="spellStart"/>
      <w:r>
        <w:t>kinder</w:t>
      </w:r>
      <w:proofErr w:type="spellEnd"/>
      <w:r>
        <w:t xml:space="preserve">/ die </w:t>
      </w:r>
      <w:proofErr w:type="spellStart"/>
      <w:r>
        <w:t>auß</w:t>
      </w:r>
      <w:proofErr w:type="spellEnd"/>
      <w:r>
        <w:t xml:space="preserve"> den </w:t>
      </w:r>
      <w:proofErr w:type="spellStart"/>
      <w:r>
        <w:t>geblüten</w:t>
      </w:r>
      <w:proofErr w:type="spellEnd"/>
      <w:r>
        <w:t xml:space="preserve">/ oder </w:t>
      </w:r>
      <w:proofErr w:type="spellStart"/>
      <w:r>
        <w:t>auß</w:t>
      </w:r>
      <w:proofErr w:type="spellEnd"/>
      <w:r>
        <w:t xml:space="preserve"> dem willen des </w:t>
      </w:r>
      <w:proofErr w:type="spellStart"/>
      <w:r>
        <w:t>flaischs</w:t>
      </w:r>
      <w:proofErr w:type="spellEnd"/>
      <w:r>
        <w:t xml:space="preserve">/ oder </w:t>
      </w:r>
      <w:proofErr w:type="spellStart"/>
      <w:r>
        <w:t>auß</w:t>
      </w:r>
      <w:proofErr w:type="spellEnd"/>
      <w:r>
        <w:t xml:space="preserve"> dem willen des </w:t>
      </w:r>
      <w:proofErr w:type="spellStart"/>
      <w:r>
        <w:t>manns</w:t>
      </w:r>
      <w:proofErr w:type="spellEnd"/>
      <w:r>
        <w:t xml:space="preserve"> </w:t>
      </w:r>
      <w:proofErr w:type="spellStart"/>
      <w:r>
        <w:t>seind</w:t>
      </w:r>
      <w:proofErr w:type="spellEnd"/>
      <w:r>
        <w:t xml:space="preserve">/ </w:t>
      </w:r>
      <w:proofErr w:type="spellStart"/>
      <w:r>
        <w:t>Sonder</w:t>
      </w:r>
      <w:proofErr w:type="spellEnd"/>
      <w:r>
        <w:t xml:space="preserve"> die on mittel </w:t>
      </w:r>
      <w:proofErr w:type="spellStart"/>
      <w:r>
        <w:t>auß</w:t>
      </w:r>
      <w:proofErr w:type="spellEnd"/>
      <w:r>
        <w:t xml:space="preserve"> </w:t>
      </w:r>
      <w:proofErr w:type="spellStart"/>
      <w:r>
        <w:t>Got</w:t>
      </w:r>
      <w:proofErr w:type="spellEnd"/>
      <w:r>
        <w:t xml:space="preserve"> von oben </w:t>
      </w:r>
      <w:proofErr w:type="spellStart"/>
      <w:r>
        <w:t>heraber</w:t>
      </w:r>
      <w:proofErr w:type="spellEnd"/>
      <w:r>
        <w:t xml:space="preserve">/ </w:t>
      </w:r>
      <w:proofErr w:type="spellStart"/>
      <w:r>
        <w:t>auß</w:t>
      </w:r>
      <w:proofErr w:type="spellEnd"/>
      <w:r>
        <w:t xml:space="preserve"> dem </w:t>
      </w:r>
      <w:proofErr w:type="spellStart"/>
      <w:r>
        <w:t>vnuergengklichen</w:t>
      </w:r>
      <w:proofErr w:type="spellEnd"/>
      <w:r>
        <w:t xml:space="preserve"> </w:t>
      </w:r>
      <w:proofErr w:type="spellStart"/>
      <w:r>
        <w:t>somen</w:t>
      </w:r>
      <w:proofErr w:type="spellEnd"/>
      <w:r>
        <w:t xml:space="preserve"> seines lebendigen </w:t>
      </w:r>
      <w:proofErr w:type="spellStart"/>
      <w:r>
        <w:t>worts</w:t>
      </w:r>
      <w:proofErr w:type="spellEnd"/>
      <w:r>
        <w:t xml:space="preserve"> </w:t>
      </w:r>
      <w:proofErr w:type="spellStart"/>
      <w:r>
        <w:t>geborn</w:t>
      </w:r>
      <w:proofErr w:type="spellEnd"/>
      <w:r>
        <w:t xml:space="preserve"> werden/ </w:t>
      </w:r>
      <w:proofErr w:type="spellStart"/>
      <w:r>
        <w:t>dauon</w:t>
      </w:r>
      <w:proofErr w:type="spellEnd"/>
      <w:r>
        <w:t xml:space="preserve"> Johannis. 1. </w:t>
      </w:r>
      <w:proofErr w:type="spellStart"/>
      <w:r>
        <w:t>vnd</w:t>
      </w:r>
      <w:proofErr w:type="spellEnd"/>
      <w:r>
        <w:t xml:space="preserve"> 1. Pet. 1. </w:t>
      </w:r>
      <w:proofErr w:type="spellStart"/>
      <w:r>
        <w:t>geschriben</w:t>
      </w:r>
      <w:proofErr w:type="spellEnd"/>
      <w:r>
        <w:t xml:space="preserve"> </w:t>
      </w:r>
      <w:proofErr w:type="spellStart"/>
      <w:r>
        <w:t>steet</w:t>
      </w:r>
      <w:proofErr w:type="spellEnd"/>
      <w:r>
        <w:t xml:space="preserve">/ In Summa der recht glaub ist </w:t>
      </w:r>
      <w:proofErr w:type="spellStart"/>
      <w:r>
        <w:t>ain</w:t>
      </w:r>
      <w:proofErr w:type="spellEnd"/>
      <w:r>
        <w:t xml:space="preserve"> wesentliche </w:t>
      </w:r>
      <w:proofErr w:type="spellStart"/>
      <w:r>
        <w:t>ergreiffung</w:t>
      </w:r>
      <w:proofErr w:type="spellEnd"/>
      <w:r>
        <w:t xml:space="preserve">/ summa </w:t>
      </w:r>
      <w:proofErr w:type="spellStart"/>
      <w:r>
        <w:t>vnd</w:t>
      </w:r>
      <w:proofErr w:type="spellEnd"/>
      <w:r>
        <w:t xml:space="preserve"> </w:t>
      </w:r>
      <w:proofErr w:type="spellStart"/>
      <w:r>
        <w:t>empfengknus</w:t>
      </w:r>
      <w:proofErr w:type="spellEnd"/>
      <w:r>
        <w:t xml:space="preserve"> der göttlichen </w:t>
      </w:r>
      <w:proofErr w:type="spellStart"/>
      <w:r>
        <w:t>gerechtigkait</w:t>
      </w:r>
      <w:proofErr w:type="spellEnd"/>
      <w:r>
        <w:t xml:space="preserve">/ </w:t>
      </w:r>
      <w:proofErr w:type="spellStart"/>
      <w:r>
        <w:t>weißhait</w:t>
      </w:r>
      <w:proofErr w:type="spellEnd"/>
      <w:r>
        <w:t xml:space="preserve"> </w:t>
      </w:r>
      <w:proofErr w:type="spellStart"/>
      <w:r>
        <w:t>vnd</w:t>
      </w:r>
      <w:proofErr w:type="spellEnd"/>
      <w:r>
        <w:t xml:space="preserve"> </w:t>
      </w:r>
      <w:proofErr w:type="spellStart"/>
      <w:r>
        <w:t>warhait</w:t>
      </w:r>
      <w:proofErr w:type="spellEnd"/>
      <w:r>
        <w:t xml:space="preserve">/ welche nichts anders ist/ dann </w:t>
      </w:r>
      <w:proofErr w:type="spellStart"/>
      <w:r>
        <w:t>vnser</w:t>
      </w:r>
      <w:proofErr w:type="spellEnd"/>
      <w:r>
        <w:t xml:space="preserve"> Herr Jesus Christus. </w:t>
      </w:r>
    </w:p>
    <w:p w14:paraId="734E5720" w14:textId="77777777" w:rsidR="001247EE" w:rsidRDefault="001247EE" w:rsidP="001247EE">
      <w:pPr>
        <w:pStyle w:val="StandardWeb"/>
      </w:pPr>
      <w:r>
        <w:rPr>
          <w:rStyle w:val="Hervorhebung"/>
        </w:rPr>
        <w:lastRenderedPageBreak/>
        <w:t xml:space="preserve">Der war Christlich glaub ist </w:t>
      </w:r>
      <w:proofErr w:type="spellStart"/>
      <w:r>
        <w:rPr>
          <w:rStyle w:val="Hervorhebung"/>
        </w:rPr>
        <w:t>ain</w:t>
      </w:r>
      <w:proofErr w:type="spellEnd"/>
      <w:r>
        <w:rPr>
          <w:rStyle w:val="Hervorhebung"/>
        </w:rPr>
        <w:t xml:space="preserve"> </w:t>
      </w:r>
      <w:proofErr w:type="spellStart"/>
      <w:r>
        <w:rPr>
          <w:rStyle w:val="Hervorhebung"/>
        </w:rPr>
        <w:t>tewr</w:t>
      </w:r>
      <w:proofErr w:type="spellEnd"/>
      <w:r>
        <w:rPr>
          <w:rStyle w:val="Hervorhebung"/>
        </w:rPr>
        <w:t xml:space="preserve"> </w:t>
      </w:r>
      <w:proofErr w:type="spellStart"/>
      <w:r>
        <w:rPr>
          <w:rStyle w:val="Hervorhebung"/>
        </w:rPr>
        <w:t>geschenck</w:t>
      </w:r>
      <w:proofErr w:type="spellEnd"/>
      <w:r>
        <w:rPr>
          <w:rStyle w:val="Hervorhebung"/>
        </w:rPr>
        <w:t xml:space="preserve"> Gottes/ Er ist der </w:t>
      </w:r>
      <w:proofErr w:type="spellStart"/>
      <w:r>
        <w:rPr>
          <w:rStyle w:val="Hervorhebung"/>
        </w:rPr>
        <w:t>sig</w:t>
      </w:r>
      <w:proofErr w:type="spellEnd"/>
      <w:r>
        <w:rPr>
          <w:rStyle w:val="Hervorhebung"/>
        </w:rPr>
        <w:t xml:space="preserve"> der die </w:t>
      </w:r>
      <w:proofErr w:type="spellStart"/>
      <w:r>
        <w:rPr>
          <w:rStyle w:val="Hervorhebung"/>
        </w:rPr>
        <w:t>welt</w:t>
      </w:r>
      <w:proofErr w:type="spellEnd"/>
      <w:r>
        <w:rPr>
          <w:rStyle w:val="Hervorhebung"/>
        </w:rPr>
        <w:t xml:space="preserve"> überwindet/ Dann wer da </w:t>
      </w:r>
      <w:proofErr w:type="spellStart"/>
      <w:r>
        <w:rPr>
          <w:rStyle w:val="Hervorhebung"/>
        </w:rPr>
        <w:t>warhafftig</w:t>
      </w:r>
      <w:proofErr w:type="spellEnd"/>
      <w:r>
        <w:rPr>
          <w:rStyle w:val="Hervorhebung"/>
        </w:rPr>
        <w:t xml:space="preserve"> glaubt/ das Jesus Gottes Sun sey/ der hat die </w:t>
      </w:r>
      <w:proofErr w:type="spellStart"/>
      <w:r>
        <w:rPr>
          <w:rStyle w:val="Hervorhebung"/>
        </w:rPr>
        <w:t>welt</w:t>
      </w:r>
      <w:proofErr w:type="spellEnd"/>
      <w:r>
        <w:rPr>
          <w:rStyle w:val="Hervorhebung"/>
        </w:rPr>
        <w:t xml:space="preserve"> überwunden/ 1 Johann. 5. </w:t>
      </w:r>
      <w:proofErr w:type="spellStart"/>
      <w:r>
        <w:rPr>
          <w:rStyle w:val="Hervorhebung"/>
        </w:rPr>
        <w:t>vnnd</w:t>
      </w:r>
      <w:proofErr w:type="spellEnd"/>
      <w:r>
        <w:rPr>
          <w:rStyle w:val="Hervorhebung"/>
        </w:rPr>
        <w:t xml:space="preserve"> ist vom </w:t>
      </w:r>
      <w:proofErr w:type="spellStart"/>
      <w:r>
        <w:rPr>
          <w:rStyle w:val="Hervorhebung"/>
        </w:rPr>
        <w:t>tod</w:t>
      </w:r>
      <w:proofErr w:type="spellEnd"/>
      <w:r>
        <w:rPr>
          <w:rStyle w:val="Hervorhebung"/>
        </w:rPr>
        <w:t xml:space="preserve"> zum leben </w:t>
      </w:r>
      <w:proofErr w:type="spellStart"/>
      <w:r>
        <w:rPr>
          <w:rStyle w:val="Hervorhebung"/>
        </w:rPr>
        <w:t>hindurcht</w:t>
      </w:r>
      <w:proofErr w:type="spellEnd"/>
      <w:r>
        <w:rPr>
          <w:rStyle w:val="Hervorhebung"/>
        </w:rPr>
        <w:t xml:space="preserve"> </w:t>
      </w:r>
      <w:proofErr w:type="spellStart"/>
      <w:r>
        <w:rPr>
          <w:rStyle w:val="Hervorhebung"/>
        </w:rPr>
        <w:t>getrungen</w:t>
      </w:r>
      <w:proofErr w:type="spellEnd"/>
      <w:r>
        <w:rPr>
          <w:rStyle w:val="Hervorhebung"/>
        </w:rPr>
        <w:t>/ Johann. 5.</w:t>
      </w:r>
      <w:r>
        <w:t xml:space="preserve"> </w:t>
      </w:r>
    </w:p>
    <w:p w14:paraId="1F71572B" w14:textId="77777777" w:rsidR="001247EE" w:rsidRDefault="001247EE" w:rsidP="001247EE">
      <w:pPr>
        <w:pStyle w:val="StandardWeb"/>
      </w:pPr>
      <w:r>
        <w:t xml:space="preserve">Daher gehört die </w:t>
      </w:r>
      <w:proofErr w:type="spellStart"/>
      <w:r>
        <w:t>proba</w:t>
      </w:r>
      <w:proofErr w:type="spellEnd"/>
      <w:r>
        <w:t xml:space="preserve"> des </w:t>
      </w:r>
      <w:proofErr w:type="spellStart"/>
      <w:r>
        <w:t>glaubens</w:t>
      </w:r>
      <w:proofErr w:type="spellEnd"/>
      <w:r>
        <w:t xml:space="preserve">/ </w:t>
      </w:r>
      <w:proofErr w:type="spellStart"/>
      <w:r>
        <w:t>dauon</w:t>
      </w:r>
      <w:proofErr w:type="spellEnd"/>
      <w:r>
        <w:t xml:space="preserve"> 2. Cor. 13. und 1. Cor. 11. </w:t>
      </w:r>
      <w:proofErr w:type="spellStart"/>
      <w:r>
        <w:t>vnddas</w:t>
      </w:r>
      <w:proofErr w:type="spellEnd"/>
      <w:r>
        <w:t xml:space="preserve"> </w:t>
      </w:r>
      <w:proofErr w:type="spellStart"/>
      <w:r>
        <w:t>erkandtnuß</w:t>
      </w:r>
      <w:proofErr w:type="spellEnd"/>
      <w:r>
        <w:t xml:space="preserve"> </w:t>
      </w:r>
      <w:proofErr w:type="spellStart"/>
      <w:r>
        <w:t>vnnsers</w:t>
      </w:r>
      <w:proofErr w:type="spellEnd"/>
      <w:r>
        <w:t xml:space="preserve"> </w:t>
      </w:r>
      <w:proofErr w:type="spellStart"/>
      <w:r>
        <w:t>vnglaubens</w:t>
      </w:r>
      <w:proofErr w:type="spellEnd"/>
      <w:r>
        <w:t xml:space="preserve">/ wie man auch den </w:t>
      </w:r>
      <w:proofErr w:type="spellStart"/>
      <w:r>
        <w:t>geferbten</w:t>
      </w:r>
      <w:proofErr w:type="spellEnd"/>
      <w:r>
        <w:t xml:space="preserve"> </w:t>
      </w:r>
      <w:proofErr w:type="spellStart"/>
      <w:r>
        <w:t>gedichten</w:t>
      </w:r>
      <w:proofErr w:type="spellEnd"/>
      <w:r>
        <w:t xml:space="preserve"> glauben/ oder den </w:t>
      </w:r>
      <w:proofErr w:type="spellStart"/>
      <w:r>
        <w:t>buchstabischen</w:t>
      </w:r>
      <w:proofErr w:type="spellEnd"/>
      <w:r>
        <w:t xml:space="preserve"> </w:t>
      </w:r>
      <w:proofErr w:type="spellStart"/>
      <w:r>
        <w:t>eüsserlichen</w:t>
      </w:r>
      <w:proofErr w:type="spellEnd"/>
      <w:r>
        <w:t xml:space="preserve"> </w:t>
      </w:r>
      <w:proofErr w:type="spellStart"/>
      <w:r>
        <w:t>schrifftglauben</w:t>
      </w:r>
      <w:proofErr w:type="spellEnd"/>
      <w:r>
        <w:t xml:space="preserve">/ von dem waren rechten lebendigen glauben soll </w:t>
      </w:r>
      <w:proofErr w:type="spellStart"/>
      <w:r>
        <w:t>vnderschaiden</w:t>
      </w:r>
      <w:proofErr w:type="spellEnd"/>
      <w:r>
        <w:t xml:space="preserve"> lernen/ </w:t>
      </w:r>
      <w:proofErr w:type="spellStart"/>
      <w:r>
        <w:t>vnd</w:t>
      </w:r>
      <w:proofErr w:type="spellEnd"/>
      <w:r>
        <w:t xml:space="preserve"> was das sey das Paulus sagt/ es soll Christus </w:t>
      </w:r>
      <w:proofErr w:type="spellStart"/>
      <w:r>
        <w:t>wonen</w:t>
      </w:r>
      <w:proofErr w:type="spellEnd"/>
      <w:r>
        <w:t xml:space="preserve"> durch den glauben in </w:t>
      </w:r>
      <w:proofErr w:type="spellStart"/>
      <w:r>
        <w:t>vnsern</w:t>
      </w:r>
      <w:proofErr w:type="spellEnd"/>
      <w:r>
        <w:t xml:space="preserve"> </w:t>
      </w:r>
      <w:proofErr w:type="spellStart"/>
      <w:r>
        <w:t>hertzen</w:t>
      </w:r>
      <w:proofErr w:type="spellEnd"/>
      <w:r>
        <w:t xml:space="preserve">/ Eph. 3. </w:t>
      </w:r>
    </w:p>
    <w:p w14:paraId="5A29DFDD" w14:textId="77777777" w:rsidR="001247EE" w:rsidRDefault="001247EE" w:rsidP="001247EE">
      <w:pPr>
        <w:pStyle w:val="StandardWeb"/>
      </w:pPr>
      <w:r>
        <w:t xml:space="preserve">Wie mag ich wissen ob ich im glauben </w:t>
      </w:r>
      <w:proofErr w:type="spellStart"/>
      <w:r>
        <w:t>stee</w:t>
      </w:r>
      <w:proofErr w:type="spellEnd"/>
      <w:r>
        <w:t xml:space="preserve">/ oder ob ich </w:t>
      </w:r>
      <w:proofErr w:type="spellStart"/>
      <w:r>
        <w:t>ainen</w:t>
      </w:r>
      <w:proofErr w:type="spellEnd"/>
      <w:r>
        <w:t xml:space="preserve"> waren glauben hab? Antwort/ Wenn du Christum Jesum </w:t>
      </w:r>
      <w:proofErr w:type="spellStart"/>
      <w:r>
        <w:t>aussem</w:t>
      </w:r>
      <w:proofErr w:type="spellEnd"/>
      <w:r>
        <w:t xml:space="preserve"> </w:t>
      </w:r>
      <w:proofErr w:type="spellStart"/>
      <w:r>
        <w:t>hertzen</w:t>
      </w:r>
      <w:proofErr w:type="spellEnd"/>
      <w:r>
        <w:t xml:space="preserve"> liebest/ </w:t>
      </w:r>
      <w:proofErr w:type="spellStart"/>
      <w:r>
        <w:t>vnnd</w:t>
      </w:r>
      <w:proofErr w:type="spellEnd"/>
      <w:r>
        <w:t xml:space="preserve"> mit dem </w:t>
      </w:r>
      <w:proofErr w:type="spellStart"/>
      <w:r>
        <w:t>mund</w:t>
      </w:r>
      <w:proofErr w:type="spellEnd"/>
      <w:r>
        <w:t xml:space="preserve"> </w:t>
      </w:r>
      <w:proofErr w:type="spellStart"/>
      <w:r>
        <w:t>warhafftig</w:t>
      </w:r>
      <w:proofErr w:type="spellEnd"/>
      <w:r>
        <w:t xml:space="preserve"> bekennest/ das er der Herr sey den du </w:t>
      </w:r>
      <w:proofErr w:type="spellStart"/>
      <w:r>
        <w:t>förchtest</w:t>
      </w:r>
      <w:proofErr w:type="spellEnd"/>
      <w:r>
        <w:t xml:space="preserve"> </w:t>
      </w:r>
      <w:proofErr w:type="spellStart"/>
      <w:r>
        <w:t>vnd</w:t>
      </w:r>
      <w:proofErr w:type="spellEnd"/>
      <w:r>
        <w:t xml:space="preserve"> </w:t>
      </w:r>
      <w:proofErr w:type="spellStart"/>
      <w:r>
        <w:t>eerest</w:t>
      </w:r>
      <w:proofErr w:type="spellEnd"/>
      <w:r>
        <w:t xml:space="preserve">/ </w:t>
      </w:r>
      <w:proofErr w:type="spellStart"/>
      <w:r>
        <w:t>vnd</w:t>
      </w:r>
      <w:proofErr w:type="spellEnd"/>
      <w:r>
        <w:t xml:space="preserve"> das du glaubest in deinem </w:t>
      </w:r>
      <w:proofErr w:type="spellStart"/>
      <w:r>
        <w:t>hertzen</w:t>
      </w:r>
      <w:proofErr w:type="spellEnd"/>
      <w:r>
        <w:t xml:space="preserve">/ das </w:t>
      </w:r>
      <w:proofErr w:type="spellStart"/>
      <w:r>
        <w:t>jn</w:t>
      </w:r>
      <w:proofErr w:type="spellEnd"/>
      <w:r>
        <w:t xml:space="preserve"> </w:t>
      </w:r>
      <w:proofErr w:type="spellStart"/>
      <w:r>
        <w:t>Got</w:t>
      </w:r>
      <w:proofErr w:type="spellEnd"/>
      <w:r>
        <w:t xml:space="preserve"> von den </w:t>
      </w:r>
      <w:proofErr w:type="spellStart"/>
      <w:r>
        <w:t>todten</w:t>
      </w:r>
      <w:proofErr w:type="spellEnd"/>
      <w:r>
        <w:t xml:space="preserve"> </w:t>
      </w:r>
      <w:proofErr w:type="spellStart"/>
      <w:r>
        <w:t>aufferweckt</w:t>
      </w:r>
      <w:proofErr w:type="spellEnd"/>
      <w:r>
        <w:t xml:space="preserve"> hat/ das er in dir lebe/ </w:t>
      </w:r>
      <w:proofErr w:type="spellStart"/>
      <w:r>
        <w:t>wone</w:t>
      </w:r>
      <w:proofErr w:type="spellEnd"/>
      <w:r>
        <w:t xml:space="preserve"> </w:t>
      </w:r>
      <w:proofErr w:type="spellStart"/>
      <w:r>
        <w:t>vnnd</w:t>
      </w:r>
      <w:proofErr w:type="spellEnd"/>
      <w:r>
        <w:t xml:space="preserve"> regiere/ so wirst du </w:t>
      </w:r>
      <w:proofErr w:type="spellStart"/>
      <w:r>
        <w:t>sälig</w:t>
      </w:r>
      <w:proofErr w:type="spellEnd"/>
      <w:r>
        <w:t xml:space="preserve">/ dann mit dem </w:t>
      </w:r>
      <w:proofErr w:type="spellStart"/>
      <w:r>
        <w:t>hertzen</w:t>
      </w:r>
      <w:proofErr w:type="spellEnd"/>
      <w:r>
        <w:t xml:space="preserve"> glaubt man zur </w:t>
      </w:r>
      <w:proofErr w:type="spellStart"/>
      <w:r>
        <w:t>gerechtigkait</w:t>
      </w:r>
      <w:proofErr w:type="spellEnd"/>
      <w:r>
        <w:t xml:space="preserve">/mit dem </w:t>
      </w:r>
      <w:proofErr w:type="spellStart"/>
      <w:r>
        <w:t>mund</w:t>
      </w:r>
      <w:proofErr w:type="spellEnd"/>
      <w:r>
        <w:t xml:space="preserve"> aber/ </w:t>
      </w:r>
      <w:proofErr w:type="spellStart"/>
      <w:r>
        <w:t>beschicht</w:t>
      </w:r>
      <w:proofErr w:type="spellEnd"/>
      <w:r>
        <w:t xml:space="preserve"> das </w:t>
      </w:r>
      <w:proofErr w:type="spellStart"/>
      <w:r>
        <w:t>bekantnuß</w:t>
      </w:r>
      <w:proofErr w:type="spellEnd"/>
      <w:r>
        <w:t xml:space="preserve"> zur </w:t>
      </w:r>
      <w:proofErr w:type="spellStart"/>
      <w:r>
        <w:t>seligkait</w:t>
      </w:r>
      <w:proofErr w:type="spellEnd"/>
      <w:r>
        <w:t xml:space="preserve">/ Rom. 10. </w:t>
      </w:r>
    </w:p>
    <w:p w14:paraId="137E19EC" w14:textId="77777777" w:rsidR="001247EE" w:rsidRDefault="001247EE" w:rsidP="001247EE">
      <w:pPr>
        <w:pStyle w:val="StandardWeb"/>
      </w:pPr>
      <w:r>
        <w:rPr>
          <w:rStyle w:val="Hervorhebung"/>
        </w:rPr>
        <w:t xml:space="preserve">Der glaub hat seinen </w:t>
      </w:r>
      <w:proofErr w:type="spellStart"/>
      <w:r>
        <w:rPr>
          <w:rStyle w:val="Hervorhebung"/>
        </w:rPr>
        <w:t>anfang</w:t>
      </w:r>
      <w:proofErr w:type="spellEnd"/>
      <w:r>
        <w:rPr>
          <w:rStyle w:val="Hervorhebung"/>
        </w:rPr>
        <w:t xml:space="preserve">/ </w:t>
      </w:r>
      <w:proofErr w:type="spellStart"/>
      <w:r>
        <w:rPr>
          <w:rStyle w:val="Hervorhebung"/>
        </w:rPr>
        <w:t>gewechsz</w:t>
      </w:r>
      <w:proofErr w:type="spellEnd"/>
      <w:r>
        <w:rPr>
          <w:rStyle w:val="Hervorhebung"/>
        </w:rPr>
        <w:t xml:space="preserve">/ </w:t>
      </w:r>
      <w:proofErr w:type="spellStart"/>
      <w:r>
        <w:rPr>
          <w:rStyle w:val="Hervorhebung"/>
        </w:rPr>
        <w:t>zunemen</w:t>
      </w:r>
      <w:proofErr w:type="spellEnd"/>
      <w:r>
        <w:rPr>
          <w:rStyle w:val="Hervorhebung"/>
        </w:rPr>
        <w:t xml:space="preserve"> </w:t>
      </w:r>
      <w:proofErr w:type="spellStart"/>
      <w:r>
        <w:rPr>
          <w:rStyle w:val="Hervorhebung"/>
        </w:rPr>
        <w:t>vnd</w:t>
      </w:r>
      <w:proofErr w:type="spellEnd"/>
      <w:r>
        <w:rPr>
          <w:rStyle w:val="Hervorhebung"/>
        </w:rPr>
        <w:t xml:space="preserve"> </w:t>
      </w:r>
      <w:proofErr w:type="spellStart"/>
      <w:r>
        <w:rPr>
          <w:rStyle w:val="Hervorhebung"/>
        </w:rPr>
        <w:t>sterck</w:t>
      </w:r>
      <w:proofErr w:type="spellEnd"/>
      <w:r>
        <w:rPr>
          <w:rStyle w:val="Hervorhebung"/>
        </w:rPr>
        <w:t xml:space="preserve">/ eben als </w:t>
      </w:r>
      <w:proofErr w:type="spellStart"/>
      <w:r>
        <w:rPr>
          <w:rStyle w:val="Hervorhebung"/>
        </w:rPr>
        <w:t>wol</w:t>
      </w:r>
      <w:proofErr w:type="spellEnd"/>
      <w:r>
        <w:rPr>
          <w:rStyle w:val="Hervorhebung"/>
        </w:rPr>
        <w:t xml:space="preserve"> als </w:t>
      </w:r>
      <w:proofErr w:type="spellStart"/>
      <w:r>
        <w:rPr>
          <w:rStyle w:val="Hervorhebung"/>
        </w:rPr>
        <w:t>ain</w:t>
      </w:r>
      <w:proofErr w:type="spellEnd"/>
      <w:r>
        <w:rPr>
          <w:rStyle w:val="Hervorhebung"/>
        </w:rPr>
        <w:t xml:space="preserve"> </w:t>
      </w:r>
      <w:proofErr w:type="spellStart"/>
      <w:r>
        <w:rPr>
          <w:rStyle w:val="Hervorhebung"/>
        </w:rPr>
        <w:t>mensch</w:t>
      </w:r>
      <w:proofErr w:type="spellEnd"/>
      <w:r>
        <w:rPr>
          <w:rStyle w:val="Hervorhebung"/>
        </w:rPr>
        <w:t xml:space="preserve"> Gotts/ </w:t>
      </w:r>
      <w:proofErr w:type="spellStart"/>
      <w:r>
        <w:rPr>
          <w:rStyle w:val="Hervorhebung"/>
        </w:rPr>
        <w:t>Nymb</w:t>
      </w:r>
      <w:proofErr w:type="spellEnd"/>
      <w:r>
        <w:rPr>
          <w:rStyle w:val="Hervorhebung"/>
        </w:rPr>
        <w:t xml:space="preserve"> des </w:t>
      </w:r>
      <w:proofErr w:type="spellStart"/>
      <w:r>
        <w:rPr>
          <w:rStyle w:val="Hervorhebung"/>
        </w:rPr>
        <w:t>ain</w:t>
      </w:r>
      <w:proofErr w:type="spellEnd"/>
      <w:r>
        <w:rPr>
          <w:rStyle w:val="Hervorhebung"/>
        </w:rPr>
        <w:t xml:space="preserve"> </w:t>
      </w:r>
      <w:proofErr w:type="spellStart"/>
      <w:r>
        <w:rPr>
          <w:rStyle w:val="Hervorhebung"/>
        </w:rPr>
        <w:t>gleichnuß</w:t>
      </w:r>
      <w:proofErr w:type="spellEnd"/>
      <w:r>
        <w:rPr>
          <w:rStyle w:val="Hervorhebung"/>
        </w:rPr>
        <w:t xml:space="preserve"> an </w:t>
      </w:r>
      <w:proofErr w:type="spellStart"/>
      <w:r>
        <w:rPr>
          <w:rStyle w:val="Hervorhebung"/>
        </w:rPr>
        <w:t>ainem</w:t>
      </w:r>
      <w:proofErr w:type="spellEnd"/>
      <w:r>
        <w:rPr>
          <w:rStyle w:val="Hervorhebung"/>
        </w:rPr>
        <w:t xml:space="preserve"> </w:t>
      </w:r>
      <w:proofErr w:type="spellStart"/>
      <w:r>
        <w:rPr>
          <w:rStyle w:val="Hervorhebung"/>
        </w:rPr>
        <w:t>kind</w:t>
      </w:r>
      <w:proofErr w:type="spellEnd"/>
      <w:r>
        <w:rPr>
          <w:rStyle w:val="Hervorhebung"/>
        </w:rPr>
        <w:t xml:space="preserve">/ das ist </w:t>
      </w:r>
      <w:proofErr w:type="spellStart"/>
      <w:r>
        <w:rPr>
          <w:rStyle w:val="Hervorhebung"/>
        </w:rPr>
        <w:t>ain</w:t>
      </w:r>
      <w:proofErr w:type="spellEnd"/>
      <w:r>
        <w:rPr>
          <w:rStyle w:val="Hervorhebung"/>
        </w:rPr>
        <w:t xml:space="preserve"> </w:t>
      </w:r>
      <w:proofErr w:type="spellStart"/>
      <w:r>
        <w:rPr>
          <w:rStyle w:val="Hervorhebung"/>
        </w:rPr>
        <w:t>mensch</w:t>
      </w:r>
      <w:proofErr w:type="spellEnd"/>
      <w:r>
        <w:rPr>
          <w:rStyle w:val="Hervorhebung"/>
        </w:rPr>
        <w:t xml:space="preserve"> so bald es geboren </w:t>
      </w:r>
      <w:proofErr w:type="spellStart"/>
      <w:r>
        <w:rPr>
          <w:rStyle w:val="Hervorhebung"/>
        </w:rPr>
        <w:t>wirdt</w:t>
      </w:r>
      <w:proofErr w:type="spellEnd"/>
      <w:r>
        <w:rPr>
          <w:rStyle w:val="Hervorhebung"/>
        </w:rPr>
        <w:t xml:space="preserve">/ ja auch </w:t>
      </w:r>
      <w:proofErr w:type="spellStart"/>
      <w:r>
        <w:rPr>
          <w:rStyle w:val="Hervorhebung"/>
        </w:rPr>
        <w:t>ee</w:t>
      </w:r>
      <w:proofErr w:type="spellEnd"/>
      <w:r>
        <w:rPr>
          <w:rStyle w:val="Hervorhebung"/>
        </w:rPr>
        <w:t xml:space="preserve"> es geboren </w:t>
      </w:r>
      <w:proofErr w:type="spellStart"/>
      <w:r>
        <w:rPr>
          <w:rStyle w:val="Hervorhebung"/>
        </w:rPr>
        <w:t>wirdt</w:t>
      </w:r>
      <w:proofErr w:type="spellEnd"/>
      <w:r>
        <w:rPr>
          <w:rStyle w:val="Hervorhebung"/>
        </w:rPr>
        <w:t xml:space="preserve">/ ob es </w:t>
      </w:r>
      <w:proofErr w:type="spellStart"/>
      <w:r>
        <w:rPr>
          <w:rStyle w:val="Hervorhebung"/>
        </w:rPr>
        <w:t>wol</w:t>
      </w:r>
      <w:proofErr w:type="spellEnd"/>
      <w:r>
        <w:rPr>
          <w:rStyle w:val="Hervorhebung"/>
        </w:rPr>
        <w:t xml:space="preserve"> noch nicht </w:t>
      </w:r>
      <w:proofErr w:type="spellStart"/>
      <w:r>
        <w:rPr>
          <w:rStyle w:val="Hervorhebung"/>
        </w:rPr>
        <w:t>ain</w:t>
      </w:r>
      <w:proofErr w:type="spellEnd"/>
      <w:r>
        <w:rPr>
          <w:rStyle w:val="Hervorhebung"/>
        </w:rPr>
        <w:t xml:space="preserve"> </w:t>
      </w:r>
      <w:proofErr w:type="spellStart"/>
      <w:r>
        <w:rPr>
          <w:rStyle w:val="Hervorhebung"/>
        </w:rPr>
        <w:t>volkommen</w:t>
      </w:r>
      <w:proofErr w:type="spellEnd"/>
      <w:r>
        <w:rPr>
          <w:rStyle w:val="Hervorhebung"/>
        </w:rPr>
        <w:t xml:space="preserve"> Man ist/ es </w:t>
      </w:r>
      <w:proofErr w:type="spellStart"/>
      <w:r>
        <w:rPr>
          <w:rStyle w:val="Hervorhebung"/>
        </w:rPr>
        <w:t>wechszt</w:t>
      </w:r>
      <w:proofErr w:type="spellEnd"/>
      <w:r>
        <w:rPr>
          <w:rStyle w:val="Hervorhebung"/>
        </w:rPr>
        <w:t xml:space="preserve"> </w:t>
      </w:r>
      <w:proofErr w:type="spellStart"/>
      <w:r>
        <w:rPr>
          <w:rStyle w:val="Hervorhebung"/>
        </w:rPr>
        <w:t>ymmer</w:t>
      </w:r>
      <w:proofErr w:type="spellEnd"/>
      <w:r>
        <w:rPr>
          <w:rStyle w:val="Hervorhebung"/>
        </w:rPr>
        <w:t xml:space="preserve"> fort rc/ Also auch der glaub/ der </w:t>
      </w:r>
      <w:proofErr w:type="spellStart"/>
      <w:r>
        <w:rPr>
          <w:rStyle w:val="Hervorhebung"/>
        </w:rPr>
        <w:t>feyret</w:t>
      </w:r>
      <w:proofErr w:type="spellEnd"/>
      <w:r>
        <w:rPr>
          <w:rStyle w:val="Hervorhebung"/>
        </w:rPr>
        <w:t xml:space="preserve"> </w:t>
      </w:r>
      <w:proofErr w:type="spellStart"/>
      <w:r>
        <w:rPr>
          <w:rStyle w:val="Hervorhebung"/>
        </w:rPr>
        <w:t>nit</w:t>
      </w:r>
      <w:proofErr w:type="spellEnd"/>
      <w:r>
        <w:rPr>
          <w:rStyle w:val="Hervorhebung"/>
        </w:rPr>
        <w:t xml:space="preserve">/ </w:t>
      </w:r>
      <w:proofErr w:type="spellStart"/>
      <w:r>
        <w:rPr>
          <w:rStyle w:val="Hervorhebung"/>
        </w:rPr>
        <w:t>steet</w:t>
      </w:r>
      <w:proofErr w:type="spellEnd"/>
      <w:r>
        <w:rPr>
          <w:rStyle w:val="Hervorhebung"/>
        </w:rPr>
        <w:t xml:space="preserve"> </w:t>
      </w:r>
      <w:proofErr w:type="spellStart"/>
      <w:r>
        <w:rPr>
          <w:rStyle w:val="Hervorhebung"/>
        </w:rPr>
        <w:t>nit</w:t>
      </w:r>
      <w:proofErr w:type="spellEnd"/>
      <w:r>
        <w:rPr>
          <w:rStyle w:val="Hervorhebung"/>
        </w:rPr>
        <w:t xml:space="preserve"> still/ er </w:t>
      </w:r>
      <w:proofErr w:type="spellStart"/>
      <w:r>
        <w:rPr>
          <w:rStyle w:val="Hervorhebung"/>
        </w:rPr>
        <w:t>eregeüßt</w:t>
      </w:r>
      <w:proofErr w:type="spellEnd"/>
      <w:r>
        <w:rPr>
          <w:rStyle w:val="Hervorhebung"/>
        </w:rPr>
        <w:t xml:space="preserve"> sich </w:t>
      </w:r>
      <w:proofErr w:type="spellStart"/>
      <w:r>
        <w:rPr>
          <w:rStyle w:val="Hervorhebung"/>
        </w:rPr>
        <w:t>ymmer</w:t>
      </w:r>
      <w:proofErr w:type="spellEnd"/>
      <w:r>
        <w:rPr>
          <w:rStyle w:val="Hervorhebung"/>
        </w:rPr>
        <w:t xml:space="preserve"> </w:t>
      </w:r>
      <w:proofErr w:type="spellStart"/>
      <w:r>
        <w:rPr>
          <w:rStyle w:val="Hervorhebung"/>
        </w:rPr>
        <w:t>meer</w:t>
      </w:r>
      <w:proofErr w:type="spellEnd"/>
      <w:r>
        <w:rPr>
          <w:rStyle w:val="Hervorhebung"/>
        </w:rPr>
        <w:t xml:space="preserve"> </w:t>
      </w:r>
      <w:proofErr w:type="spellStart"/>
      <w:r>
        <w:rPr>
          <w:rStyle w:val="Hervorhebung"/>
        </w:rPr>
        <w:t>beym</w:t>
      </w:r>
      <w:proofErr w:type="spellEnd"/>
      <w:r>
        <w:rPr>
          <w:rStyle w:val="Hervorhebung"/>
        </w:rPr>
        <w:t xml:space="preserve"> </w:t>
      </w:r>
      <w:proofErr w:type="spellStart"/>
      <w:r>
        <w:rPr>
          <w:rStyle w:val="Hervorhebung"/>
        </w:rPr>
        <w:t>flaisch</w:t>
      </w:r>
      <w:proofErr w:type="spellEnd"/>
      <w:r>
        <w:rPr>
          <w:rStyle w:val="Hervorhebung"/>
        </w:rPr>
        <w:t xml:space="preserve">/ </w:t>
      </w:r>
      <w:proofErr w:type="spellStart"/>
      <w:r>
        <w:rPr>
          <w:rStyle w:val="Hervorhebung"/>
        </w:rPr>
        <w:t>brayttet</w:t>
      </w:r>
      <w:proofErr w:type="spellEnd"/>
      <w:r>
        <w:rPr>
          <w:rStyle w:val="Hervorhebung"/>
        </w:rPr>
        <w:t xml:space="preserve"> sich </w:t>
      </w:r>
      <w:proofErr w:type="spellStart"/>
      <w:r>
        <w:rPr>
          <w:rStyle w:val="Hervorhebung"/>
        </w:rPr>
        <w:t>auß</w:t>
      </w:r>
      <w:proofErr w:type="spellEnd"/>
      <w:r>
        <w:rPr>
          <w:rStyle w:val="Hervorhebung"/>
        </w:rPr>
        <w:t xml:space="preserve"> wie </w:t>
      </w:r>
      <w:proofErr w:type="spellStart"/>
      <w:r>
        <w:rPr>
          <w:rStyle w:val="Hervorhebung"/>
        </w:rPr>
        <w:t>ain</w:t>
      </w:r>
      <w:proofErr w:type="spellEnd"/>
      <w:r>
        <w:rPr>
          <w:rStyle w:val="Hervorhebung"/>
        </w:rPr>
        <w:t xml:space="preserve"> zerbissen </w:t>
      </w:r>
      <w:proofErr w:type="spellStart"/>
      <w:r>
        <w:rPr>
          <w:rStyle w:val="Hervorhebung"/>
        </w:rPr>
        <w:t>senffkorn</w:t>
      </w:r>
      <w:proofErr w:type="spellEnd"/>
      <w:r>
        <w:rPr>
          <w:rStyle w:val="Hervorhebung"/>
        </w:rPr>
        <w:t xml:space="preserve">/ </w:t>
      </w:r>
      <w:proofErr w:type="spellStart"/>
      <w:r>
        <w:rPr>
          <w:rStyle w:val="Hervorhebung"/>
        </w:rPr>
        <w:t>biß</w:t>
      </w:r>
      <w:proofErr w:type="spellEnd"/>
      <w:r>
        <w:rPr>
          <w:rStyle w:val="Hervorhebung"/>
        </w:rPr>
        <w:t xml:space="preserve"> das erden </w:t>
      </w:r>
      <w:proofErr w:type="spellStart"/>
      <w:r>
        <w:rPr>
          <w:rStyle w:val="Hervorhebung"/>
        </w:rPr>
        <w:t>menschen</w:t>
      </w:r>
      <w:proofErr w:type="spellEnd"/>
      <w:r>
        <w:rPr>
          <w:rStyle w:val="Hervorhebung"/>
        </w:rPr>
        <w:t xml:space="preserve"> </w:t>
      </w:r>
      <w:proofErr w:type="spellStart"/>
      <w:r>
        <w:rPr>
          <w:rStyle w:val="Hervorhebung"/>
        </w:rPr>
        <w:t>außmustert</w:t>
      </w:r>
      <w:proofErr w:type="spellEnd"/>
      <w:r>
        <w:rPr>
          <w:rStyle w:val="Hervorhebung"/>
        </w:rPr>
        <w:t xml:space="preserve">/ verwandelt/ </w:t>
      </w:r>
      <w:proofErr w:type="spellStart"/>
      <w:r>
        <w:rPr>
          <w:rStyle w:val="Hervorhebung"/>
        </w:rPr>
        <w:t>vnd</w:t>
      </w:r>
      <w:proofErr w:type="spellEnd"/>
      <w:r>
        <w:rPr>
          <w:rStyle w:val="Hervorhebung"/>
        </w:rPr>
        <w:t xml:space="preserve"> zum gehorsam Gottes bringen/ ja </w:t>
      </w:r>
      <w:proofErr w:type="spellStart"/>
      <w:r>
        <w:rPr>
          <w:rStyle w:val="Hervorhebung"/>
        </w:rPr>
        <w:t>biß</w:t>
      </w:r>
      <w:proofErr w:type="spellEnd"/>
      <w:r>
        <w:rPr>
          <w:rStyle w:val="Hervorhebung"/>
        </w:rPr>
        <w:t xml:space="preserve"> der </w:t>
      </w:r>
      <w:proofErr w:type="spellStart"/>
      <w:r>
        <w:rPr>
          <w:rStyle w:val="Hervorhebung"/>
        </w:rPr>
        <w:t>tod</w:t>
      </w:r>
      <w:proofErr w:type="spellEnd"/>
      <w:r>
        <w:rPr>
          <w:rStyle w:val="Hervorhebung"/>
        </w:rPr>
        <w:t xml:space="preserve"> die anklebende </w:t>
      </w:r>
      <w:proofErr w:type="spellStart"/>
      <w:r>
        <w:rPr>
          <w:rStyle w:val="Hervorhebung"/>
        </w:rPr>
        <w:t>sünd</w:t>
      </w:r>
      <w:proofErr w:type="spellEnd"/>
      <w:r>
        <w:rPr>
          <w:rStyle w:val="Hervorhebung"/>
        </w:rPr>
        <w:t xml:space="preserve"> </w:t>
      </w:r>
      <w:proofErr w:type="spellStart"/>
      <w:r>
        <w:rPr>
          <w:rStyle w:val="Hervorhebung"/>
        </w:rPr>
        <w:t>vollend</w:t>
      </w:r>
      <w:proofErr w:type="spellEnd"/>
      <w:r>
        <w:rPr>
          <w:rStyle w:val="Hervorhebung"/>
        </w:rPr>
        <w:t xml:space="preserve"> </w:t>
      </w:r>
      <w:proofErr w:type="spellStart"/>
      <w:r>
        <w:rPr>
          <w:rStyle w:val="Hervorhebung"/>
        </w:rPr>
        <w:t>herauß</w:t>
      </w:r>
      <w:proofErr w:type="spellEnd"/>
      <w:r>
        <w:rPr>
          <w:rStyle w:val="Hervorhebung"/>
        </w:rPr>
        <w:t xml:space="preserve"> kratzet.</w:t>
      </w:r>
      <w:r>
        <w:t xml:space="preserve"> </w:t>
      </w:r>
    </w:p>
    <w:p w14:paraId="67B53724" w14:textId="77777777" w:rsidR="001247EE" w:rsidRDefault="001247EE" w:rsidP="001247EE">
      <w:pPr>
        <w:pStyle w:val="StandardWeb"/>
      </w:pPr>
      <w:r>
        <w:t xml:space="preserve">Wie wenn mein glaub noch schwach wäre/ </w:t>
      </w:r>
      <w:proofErr w:type="spellStart"/>
      <w:r>
        <w:t>wurd</w:t>
      </w:r>
      <w:proofErr w:type="spellEnd"/>
      <w:r>
        <w:t xml:space="preserve"> ich auch selig so ich darinnen </w:t>
      </w:r>
      <w:proofErr w:type="spellStart"/>
      <w:r>
        <w:t>sturbe</w:t>
      </w:r>
      <w:proofErr w:type="spellEnd"/>
      <w:r>
        <w:t xml:space="preserve">? Antwort/ Ja/ dann es sey der glaub so </w:t>
      </w:r>
      <w:proofErr w:type="spellStart"/>
      <w:r>
        <w:t>klain</w:t>
      </w:r>
      <w:proofErr w:type="spellEnd"/>
      <w:r>
        <w:t xml:space="preserve">/ so schwach/ so wenig als er wölle/ </w:t>
      </w:r>
      <w:proofErr w:type="spellStart"/>
      <w:r>
        <w:t>wa</w:t>
      </w:r>
      <w:proofErr w:type="spellEnd"/>
      <w:r>
        <w:t xml:space="preserve"> er nur recht </w:t>
      </w:r>
      <w:proofErr w:type="spellStart"/>
      <w:r>
        <w:t>vnd</w:t>
      </w:r>
      <w:proofErr w:type="spellEnd"/>
      <w:r>
        <w:t xml:space="preserve"> durch die lieb </w:t>
      </w:r>
      <w:proofErr w:type="spellStart"/>
      <w:r>
        <w:t>thetig</w:t>
      </w:r>
      <w:proofErr w:type="spellEnd"/>
      <w:r>
        <w:t xml:space="preserve"> ist/ so </w:t>
      </w:r>
      <w:proofErr w:type="spellStart"/>
      <w:r>
        <w:t>seliget</w:t>
      </w:r>
      <w:proofErr w:type="spellEnd"/>
      <w:r>
        <w:t xml:space="preserve"> er den </w:t>
      </w:r>
      <w:proofErr w:type="spellStart"/>
      <w:r>
        <w:t>menschen</w:t>
      </w:r>
      <w:proofErr w:type="spellEnd"/>
      <w:r>
        <w:t xml:space="preserve">/ </w:t>
      </w:r>
      <w:proofErr w:type="spellStart"/>
      <w:r>
        <w:t>warumb</w:t>
      </w:r>
      <w:proofErr w:type="spellEnd"/>
      <w:r>
        <w:t xml:space="preserve">? Er ist die lebendig </w:t>
      </w:r>
      <w:proofErr w:type="spellStart"/>
      <w:r>
        <w:t>krafft</w:t>
      </w:r>
      <w:proofErr w:type="spellEnd"/>
      <w:r>
        <w:t xml:space="preserve"> Gottes/ er ist der </w:t>
      </w:r>
      <w:proofErr w:type="spellStart"/>
      <w:r>
        <w:t>sig</w:t>
      </w:r>
      <w:proofErr w:type="spellEnd"/>
      <w:r>
        <w:t xml:space="preserve"> </w:t>
      </w:r>
      <w:proofErr w:type="spellStart"/>
      <w:r>
        <w:t>dardurch</w:t>
      </w:r>
      <w:proofErr w:type="spellEnd"/>
      <w:r>
        <w:t xml:space="preserve"> die </w:t>
      </w:r>
      <w:proofErr w:type="spellStart"/>
      <w:r>
        <w:t>welt</w:t>
      </w:r>
      <w:proofErr w:type="spellEnd"/>
      <w:r>
        <w:t xml:space="preserve"> überwunden </w:t>
      </w:r>
      <w:proofErr w:type="spellStart"/>
      <w:r>
        <w:t>wirdt</w:t>
      </w:r>
      <w:proofErr w:type="spellEnd"/>
      <w:r>
        <w:t xml:space="preserve">/ 1. Johann, 5, Es muß aber </w:t>
      </w:r>
      <w:proofErr w:type="spellStart"/>
      <w:r>
        <w:t>ainer</w:t>
      </w:r>
      <w:proofErr w:type="spellEnd"/>
      <w:r>
        <w:t xml:space="preserve"> </w:t>
      </w:r>
      <w:proofErr w:type="spellStart"/>
      <w:r>
        <w:t>wol</w:t>
      </w:r>
      <w:proofErr w:type="spellEnd"/>
      <w:r>
        <w:t xml:space="preserve"> aufsehen/ das er </w:t>
      </w:r>
      <w:proofErr w:type="spellStart"/>
      <w:r>
        <w:t>nit</w:t>
      </w:r>
      <w:proofErr w:type="spellEnd"/>
      <w:r>
        <w:t xml:space="preserve"> das für </w:t>
      </w:r>
      <w:proofErr w:type="spellStart"/>
      <w:r>
        <w:t>ainen</w:t>
      </w:r>
      <w:proofErr w:type="spellEnd"/>
      <w:r>
        <w:t xml:space="preserve"> glauben hab/ was vor </w:t>
      </w:r>
      <w:proofErr w:type="spellStart"/>
      <w:r>
        <w:t>Got</w:t>
      </w:r>
      <w:proofErr w:type="spellEnd"/>
      <w:r>
        <w:t xml:space="preserve"> noch </w:t>
      </w:r>
      <w:proofErr w:type="spellStart"/>
      <w:r>
        <w:t>kain</w:t>
      </w:r>
      <w:proofErr w:type="spellEnd"/>
      <w:r>
        <w:t xml:space="preserve"> glaub ist/ das er </w:t>
      </w:r>
      <w:proofErr w:type="spellStart"/>
      <w:r>
        <w:t>nit</w:t>
      </w:r>
      <w:proofErr w:type="spellEnd"/>
      <w:r>
        <w:t xml:space="preserve"> das für </w:t>
      </w:r>
      <w:proofErr w:type="spellStart"/>
      <w:r>
        <w:t>ainen</w:t>
      </w:r>
      <w:proofErr w:type="spellEnd"/>
      <w:r>
        <w:t xml:space="preserve"> rechten </w:t>
      </w:r>
      <w:proofErr w:type="spellStart"/>
      <w:r>
        <w:t>gelauben</w:t>
      </w:r>
      <w:proofErr w:type="spellEnd"/>
      <w:r>
        <w:t xml:space="preserve"> halte/ welches nur </w:t>
      </w:r>
      <w:proofErr w:type="spellStart"/>
      <w:r>
        <w:t>ain</w:t>
      </w:r>
      <w:proofErr w:type="spellEnd"/>
      <w:r>
        <w:t xml:space="preserve"> </w:t>
      </w:r>
      <w:proofErr w:type="spellStart"/>
      <w:r>
        <w:t>won</w:t>
      </w:r>
      <w:proofErr w:type="spellEnd"/>
      <w:r>
        <w:t xml:space="preserve">/ </w:t>
      </w:r>
      <w:proofErr w:type="spellStart"/>
      <w:r>
        <w:t>ain</w:t>
      </w:r>
      <w:proofErr w:type="spellEnd"/>
      <w:r>
        <w:t xml:space="preserve"> menschliche </w:t>
      </w:r>
      <w:proofErr w:type="spellStart"/>
      <w:r>
        <w:t>anmutung</w:t>
      </w:r>
      <w:proofErr w:type="spellEnd"/>
      <w:r>
        <w:t xml:space="preserve">/ oder </w:t>
      </w:r>
      <w:proofErr w:type="spellStart"/>
      <w:r>
        <w:t>überredung</w:t>
      </w:r>
      <w:proofErr w:type="spellEnd"/>
      <w:r>
        <w:t xml:space="preserve"> ist/ </w:t>
      </w:r>
      <w:proofErr w:type="spellStart"/>
      <w:r>
        <w:t>kürtzlich</w:t>
      </w:r>
      <w:proofErr w:type="spellEnd"/>
      <w:r>
        <w:t xml:space="preserve">/ das er </w:t>
      </w:r>
      <w:proofErr w:type="spellStart"/>
      <w:r>
        <w:t>nit</w:t>
      </w:r>
      <w:proofErr w:type="spellEnd"/>
      <w:r>
        <w:t xml:space="preserve"> den schein fürs wesen/ </w:t>
      </w:r>
      <w:proofErr w:type="spellStart"/>
      <w:r>
        <w:t>ain</w:t>
      </w:r>
      <w:proofErr w:type="spellEnd"/>
      <w:r>
        <w:t xml:space="preserve"> eingebildet </w:t>
      </w:r>
      <w:proofErr w:type="spellStart"/>
      <w:r>
        <w:t>fantaßma</w:t>
      </w:r>
      <w:proofErr w:type="spellEnd"/>
      <w:r>
        <w:t xml:space="preserve">/ für die </w:t>
      </w:r>
      <w:proofErr w:type="spellStart"/>
      <w:r>
        <w:t>warhait</w:t>
      </w:r>
      <w:proofErr w:type="spellEnd"/>
      <w:r>
        <w:t xml:space="preserve"> </w:t>
      </w:r>
      <w:proofErr w:type="spellStart"/>
      <w:r>
        <w:t>ergreyffe</w:t>
      </w:r>
      <w:proofErr w:type="spellEnd"/>
      <w:r>
        <w:t xml:space="preserve">/ oder den </w:t>
      </w:r>
      <w:proofErr w:type="spellStart"/>
      <w:r>
        <w:t>lären</w:t>
      </w:r>
      <w:proofErr w:type="spellEnd"/>
      <w:r>
        <w:t xml:space="preserve"> </w:t>
      </w:r>
      <w:proofErr w:type="spellStart"/>
      <w:r>
        <w:t>buchstaben</w:t>
      </w:r>
      <w:proofErr w:type="spellEnd"/>
      <w:r>
        <w:t xml:space="preserve"> für den </w:t>
      </w:r>
      <w:proofErr w:type="spellStart"/>
      <w:r>
        <w:t>gaist</w:t>
      </w:r>
      <w:proofErr w:type="spellEnd"/>
      <w:r>
        <w:t xml:space="preserve"> des </w:t>
      </w:r>
      <w:proofErr w:type="spellStart"/>
      <w:r>
        <w:t>glaubens</w:t>
      </w:r>
      <w:proofErr w:type="spellEnd"/>
      <w:r>
        <w:t xml:space="preserve"> halte. </w:t>
      </w:r>
    </w:p>
    <w:p w14:paraId="2E115A10" w14:textId="77777777" w:rsidR="001247EE" w:rsidRDefault="001247EE" w:rsidP="001247EE">
      <w:pPr>
        <w:pStyle w:val="StandardWeb"/>
      </w:pPr>
      <w:proofErr w:type="spellStart"/>
      <w:r>
        <w:t>Darumb</w:t>
      </w:r>
      <w:proofErr w:type="spellEnd"/>
      <w:r>
        <w:t xml:space="preserve"> so möchten die </w:t>
      </w:r>
      <w:proofErr w:type="spellStart"/>
      <w:r>
        <w:t>zwelff</w:t>
      </w:r>
      <w:proofErr w:type="spellEnd"/>
      <w:r>
        <w:t xml:space="preserve"> </w:t>
      </w:r>
      <w:proofErr w:type="spellStart"/>
      <w:r>
        <w:t>gemainen</w:t>
      </w:r>
      <w:proofErr w:type="spellEnd"/>
      <w:r>
        <w:t xml:space="preserve"> </w:t>
      </w:r>
      <w:proofErr w:type="spellStart"/>
      <w:r>
        <w:t>Artickel</w:t>
      </w:r>
      <w:proofErr w:type="spellEnd"/>
      <w:r>
        <w:t xml:space="preserve">/ ja alles </w:t>
      </w:r>
      <w:proofErr w:type="spellStart"/>
      <w:r>
        <w:t>eüsserlichs</w:t>
      </w:r>
      <w:proofErr w:type="spellEnd"/>
      <w:r>
        <w:t xml:space="preserve"> schreiben/ singen oder reden von Gott/ </w:t>
      </w:r>
      <w:proofErr w:type="spellStart"/>
      <w:r>
        <w:t>vil</w:t>
      </w:r>
      <w:proofErr w:type="spellEnd"/>
      <w:r>
        <w:t xml:space="preserve"> </w:t>
      </w:r>
      <w:proofErr w:type="spellStart"/>
      <w:r>
        <w:t>meer</w:t>
      </w:r>
      <w:proofErr w:type="spellEnd"/>
      <w:r>
        <w:t xml:space="preserve"> </w:t>
      </w:r>
      <w:proofErr w:type="spellStart"/>
      <w:r>
        <w:t>ain</w:t>
      </w:r>
      <w:proofErr w:type="spellEnd"/>
      <w:r>
        <w:t xml:space="preserve"> </w:t>
      </w:r>
      <w:proofErr w:type="spellStart"/>
      <w:r>
        <w:t>bekantnuß</w:t>
      </w:r>
      <w:proofErr w:type="spellEnd"/>
      <w:r>
        <w:t xml:space="preserve"> des </w:t>
      </w:r>
      <w:proofErr w:type="spellStart"/>
      <w:r>
        <w:t>glaubens</w:t>
      </w:r>
      <w:proofErr w:type="spellEnd"/>
      <w:r>
        <w:t xml:space="preserve">/ dann der war Christlich glaub genennt werden/ dann der glaub (wie gesagt ist) </w:t>
      </w:r>
      <w:proofErr w:type="spellStart"/>
      <w:r>
        <w:t>steet</w:t>
      </w:r>
      <w:proofErr w:type="spellEnd"/>
      <w:r>
        <w:t xml:space="preserve"> im </w:t>
      </w:r>
      <w:proofErr w:type="spellStart"/>
      <w:r>
        <w:t>hertzen</w:t>
      </w:r>
      <w:proofErr w:type="spellEnd"/>
      <w:r>
        <w:t xml:space="preserve">/ welches er </w:t>
      </w:r>
      <w:proofErr w:type="spellStart"/>
      <w:r>
        <w:t>ernewert</w:t>
      </w:r>
      <w:proofErr w:type="spellEnd"/>
      <w:r>
        <w:t xml:space="preserve">/ </w:t>
      </w:r>
      <w:proofErr w:type="spellStart"/>
      <w:r>
        <w:t>rainiget</w:t>
      </w:r>
      <w:proofErr w:type="spellEnd"/>
      <w:r>
        <w:t xml:space="preserve"> </w:t>
      </w:r>
      <w:proofErr w:type="spellStart"/>
      <w:r>
        <w:t>vnd</w:t>
      </w:r>
      <w:proofErr w:type="spellEnd"/>
      <w:r>
        <w:t xml:space="preserve"> lebendig macht/ verbindet es mit </w:t>
      </w:r>
      <w:proofErr w:type="spellStart"/>
      <w:r>
        <w:t>Got</w:t>
      </w:r>
      <w:proofErr w:type="spellEnd"/>
      <w:r>
        <w:t xml:space="preserve"> durch </w:t>
      </w:r>
      <w:proofErr w:type="spellStart"/>
      <w:r>
        <w:t>vnsern</w:t>
      </w:r>
      <w:proofErr w:type="spellEnd"/>
      <w:r>
        <w:t xml:space="preserve"> Herren </w:t>
      </w:r>
      <w:proofErr w:type="spellStart"/>
      <w:r>
        <w:t>JEsum</w:t>
      </w:r>
      <w:proofErr w:type="spellEnd"/>
      <w:r>
        <w:t xml:space="preserve"> Christum/ </w:t>
      </w:r>
      <w:proofErr w:type="spellStart"/>
      <w:r>
        <w:t>darauff</w:t>
      </w:r>
      <w:proofErr w:type="spellEnd"/>
      <w:r>
        <w:t xml:space="preserve"> dann auch das </w:t>
      </w:r>
      <w:proofErr w:type="spellStart"/>
      <w:r>
        <w:t>mündtlich</w:t>
      </w:r>
      <w:proofErr w:type="spellEnd"/>
      <w:r>
        <w:t xml:space="preserve"> </w:t>
      </w:r>
      <w:proofErr w:type="spellStart"/>
      <w:r>
        <w:t>bekandtnuß</w:t>
      </w:r>
      <w:proofErr w:type="spellEnd"/>
      <w:r>
        <w:t xml:space="preserve"> desselbigen/ zu seiner zeit wenns der glaub </w:t>
      </w:r>
      <w:proofErr w:type="spellStart"/>
      <w:r>
        <w:t>herausser</w:t>
      </w:r>
      <w:proofErr w:type="spellEnd"/>
      <w:r>
        <w:t xml:space="preserve"> treibt/ richtig </w:t>
      </w:r>
      <w:proofErr w:type="spellStart"/>
      <w:r>
        <w:t>volget</w:t>
      </w:r>
      <w:proofErr w:type="spellEnd"/>
      <w:r>
        <w:t xml:space="preserve"> in der </w:t>
      </w:r>
      <w:proofErr w:type="spellStart"/>
      <w:r>
        <w:t>warhait</w:t>
      </w:r>
      <w:proofErr w:type="spellEnd"/>
      <w:r>
        <w:t xml:space="preserve">. </w:t>
      </w:r>
    </w:p>
    <w:p w14:paraId="6AB8E68F" w14:textId="77777777" w:rsidR="001247EE" w:rsidRDefault="001247EE" w:rsidP="001247EE">
      <w:pPr>
        <w:pStyle w:val="StandardWeb"/>
      </w:pPr>
      <w:r>
        <w:t xml:space="preserve">Wie muß ich dann den </w:t>
      </w:r>
      <w:proofErr w:type="spellStart"/>
      <w:r>
        <w:t>gedichten</w:t>
      </w:r>
      <w:proofErr w:type="spellEnd"/>
      <w:r>
        <w:t xml:space="preserve"> glauben/ von dem rechten waren glauben erkennen </w:t>
      </w:r>
      <w:proofErr w:type="spellStart"/>
      <w:r>
        <w:t>vnd</w:t>
      </w:r>
      <w:proofErr w:type="spellEnd"/>
      <w:r>
        <w:t xml:space="preserve"> </w:t>
      </w:r>
      <w:proofErr w:type="spellStart"/>
      <w:r>
        <w:t>vnderschaiden</w:t>
      </w:r>
      <w:proofErr w:type="spellEnd"/>
      <w:r>
        <w:t xml:space="preserve"> lernen? </w:t>
      </w:r>
    </w:p>
    <w:p w14:paraId="5271F87B" w14:textId="77777777" w:rsidR="001247EE" w:rsidRDefault="001247EE" w:rsidP="001247EE">
      <w:pPr>
        <w:pStyle w:val="StandardWeb"/>
      </w:pPr>
      <w:r>
        <w:t xml:space="preserve">Antwort/ Wenn der </w:t>
      </w:r>
      <w:proofErr w:type="spellStart"/>
      <w:r>
        <w:t>mund</w:t>
      </w:r>
      <w:proofErr w:type="spellEnd"/>
      <w:r>
        <w:t xml:space="preserve"> von Gott </w:t>
      </w:r>
      <w:proofErr w:type="spellStart"/>
      <w:r>
        <w:t>redt</w:t>
      </w:r>
      <w:proofErr w:type="spellEnd"/>
      <w:r>
        <w:t xml:space="preserve">/ </w:t>
      </w:r>
      <w:proofErr w:type="spellStart"/>
      <w:r>
        <w:t>vnd</w:t>
      </w:r>
      <w:proofErr w:type="spellEnd"/>
      <w:r>
        <w:t xml:space="preserve"> das Hertz </w:t>
      </w:r>
      <w:proofErr w:type="spellStart"/>
      <w:r>
        <w:t>nit</w:t>
      </w:r>
      <w:proofErr w:type="spellEnd"/>
      <w:r>
        <w:t xml:space="preserve"> </w:t>
      </w:r>
      <w:proofErr w:type="spellStart"/>
      <w:r>
        <w:t>darmiit</w:t>
      </w:r>
      <w:proofErr w:type="spellEnd"/>
      <w:r>
        <w:t xml:space="preserve"> </w:t>
      </w:r>
      <w:proofErr w:type="spellStart"/>
      <w:r>
        <w:t>stymmet</w:t>
      </w:r>
      <w:proofErr w:type="spellEnd"/>
      <w:r>
        <w:t xml:space="preserve">/ so ists </w:t>
      </w:r>
      <w:proofErr w:type="spellStart"/>
      <w:r>
        <w:t>kain</w:t>
      </w:r>
      <w:proofErr w:type="spellEnd"/>
      <w:r>
        <w:t xml:space="preserve"> rechter glaub/ Wenn der </w:t>
      </w:r>
      <w:proofErr w:type="spellStart"/>
      <w:r>
        <w:t>mensch</w:t>
      </w:r>
      <w:proofErr w:type="spellEnd"/>
      <w:r>
        <w:t xml:space="preserve"> gleich sagt er sey </w:t>
      </w:r>
      <w:proofErr w:type="spellStart"/>
      <w:r>
        <w:t>ain</w:t>
      </w:r>
      <w:proofErr w:type="spellEnd"/>
      <w:r>
        <w:t xml:space="preserve"> </w:t>
      </w:r>
      <w:proofErr w:type="spellStart"/>
      <w:r>
        <w:t>sünder</w:t>
      </w:r>
      <w:proofErr w:type="spellEnd"/>
      <w:r>
        <w:t xml:space="preserve">/ ist aber </w:t>
      </w:r>
      <w:proofErr w:type="spellStart"/>
      <w:r>
        <w:t>nit</w:t>
      </w:r>
      <w:proofErr w:type="spellEnd"/>
      <w:r>
        <w:t xml:space="preserve"> </w:t>
      </w:r>
      <w:proofErr w:type="spellStart"/>
      <w:r>
        <w:t>ain</w:t>
      </w:r>
      <w:proofErr w:type="spellEnd"/>
      <w:r>
        <w:t xml:space="preserve"> </w:t>
      </w:r>
      <w:proofErr w:type="spellStart"/>
      <w:r>
        <w:t>warer</w:t>
      </w:r>
      <w:proofErr w:type="spellEnd"/>
      <w:r>
        <w:t xml:space="preserve"> ernst zur </w:t>
      </w:r>
      <w:proofErr w:type="spellStart"/>
      <w:r>
        <w:t>buß</w:t>
      </w:r>
      <w:proofErr w:type="spellEnd"/>
      <w:r>
        <w:t xml:space="preserve"> vorhanden/ so ists nur </w:t>
      </w:r>
      <w:proofErr w:type="spellStart"/>
      <w:r>
        <w:t>ain</w:t>
      </w:r>
      <w:proofErr w:type="spellEnd"/>
      <w:r>
        <w:t xml:space="preserve"> schein mit </w:t>
      </w:r>
      <w:proofErr w:type="spellStart"/>
      <w:r>
        <w:t>jm</w:t>
      </w:r>
      <w:proofErr w:type="spellEnd"/>
      <w:r>
        <w:t xml:space="preserve">/ Item so sich </w:t>
      </w:r>
      <w:proofErr w:type="spellStart"/>
      <w:r>
        <w:t>ainer</w:t>
      </w:r>
      <w:proofErr w:type="spellEnd"/>
      <w:r>
        <w:t xml:space="preserve"> </w:t>
      </w:r>
      <w:proofErr w:type="spellStart"/>
      <w:r>
        <w:t>rümet</w:t>
      </w:r>
      <w:proofErr w:type="spellEnd"/>
      <w:r>
        <w:t xml:space="preserve"> der </w:t>
      </w:r>
      <w:proofErr w:type="spellStart"/>
      <w:r>
        <w:t>gerechtigkait</w:t>
      </w:r>
      <w:proofErr w:type="spellEnd"/>
      <w:r>
        <w:t xml:space="preserve"> Gottes/ der </w:t>
      </w:r>
      <w:proofErr w:type="spellStart"/>
      <w:r>
        <w:t>gnugthuung</w:t>
      </w:r>
      <w:proofErr w:type="spellEnd"/>
      <w:r>
        <w:t xml:space="preserve"> Christi/ </w:t>
      </w:r>
      <w:proofErr w:type="spellStart"/>
      <w:r>
        <w:t>vnd</w:t>
      </w:r>
      <w:proofErr w:type="spellEnd"/>
      <w:r>
        <w:t xml:space="preserve"> hat </w:t>
      </w:r>
      <w:proofErr w:type="spellStart"/>
      <w:r>
        <w:t>nit</w:t>
      </w:r>
      <w:proofErr w:type="spellEnd"/>
      <w:r>
        <w:t xml:space="preserve"> Christum bey sich im </w:t>
      </w:r>
      <w:proofErr w:type="spellStart"/>
      <w:r>
        <w:t>hertzen</w:t>
      </w:r>
      <w:proofErr w:type="spellEnd"/>
      <w:r>
        <w:t xml:space="preserve"> </w:t>
      </w:r>
      <w:proofErr w:type="spellStart"/>
      <w:r>
        <w:t>wonen</w:t>
      </w:r>
      <w:proofErr w:type="spellEnd"/>
      <w:r>
        <w:t xml:space="preserve">/ des glauben ist </w:t>
      </w:r>
      <w:proofErr w:type="spellStart"/>
      <w:r>
        <w:t>nit</w:t>
      </w:r>
      <w:proofErr w:type="spellEnd"/>
      <w:r>
        <w:t xml:space="preserve"> recht/ Eben als wenig des/ der sich des </w:t>
      </w:r>
      <w:proofErr w:type="spellStart"/>
      <w:r>
        <w:t>glaubens</w:t>
      </w:r>
      <w:proofErr w:type="spellEnd"/>
      <w:r>
        <w:t xml:space="preserve"> </w:t>
      </w:r>
      <w:proofErr w:type="spellStart"/>
      <w:r>
        <w:t>rümet</w:t>
      </w:r>
      <w:proofErr w:type="spellEnd"/>
      <w:r>
        <w:t xml:space="preserve">/ </w:t>
      </w:r>
      <w:proofErr w:type="spellStart"/>
      <w:r>
        <w:t>vnd</w:t>
      </w:r>
      <w:proofErr w:type="spellEnd"/>
      <w:r>
        <w:t xml:space="preserve"> desselbigen Werk oder </w:t>
      </w:r>
      <w:proofErr w:type="spellStart"/>
      <w:r>
        <w:t>frücht</w:t>
      </w:r>
      <w:proofErr w:type="spellEnd"/>
      <w:r>
        <w:t xml:space="preserve"> </w:t>
      </w:r>
      <w:proofErr w:type="spellStart"/>
      <w:r>
        <w:t>nit</w:t>
      </w:r>
      <w:proofErr w:type="spellEnd"/>
      <w:r>
        <w:t xml:space="preserve"> verbringt/ </w:t>
      </w:r>
      <w:proofErr w:type="spellStart"/>
      <w:r>
        <w:t>sonder</w:t>
      </w:r>
      <w:proofErr w:type="spellEnd"/>
      <w:r>
        <w:t xml:space="preserve"> für </w:t>
      </w:r>
      <w:proofErr w:type="spellStart"/>
      <w:r>
        <w:t>vnnd</w:t>
      </w:r>
      <w:proofErr w:type="spellEnd"/>
      <w:r>
        <w:t xml:space="preserve"> für im alten wesen </w:t>
      </w:r>
      <w:proofErr w:type="spellStart"/>
      <w:r>
        <w:t>bleybet</w:t>
      </w:r>
      <w:proofErr w:type="spellEnd"/>
      <w:r>
        <w:t xml:space="preserve">/ Der </w:t>
      </w:r>
      <w:proofErr w:type="spellStart"/>
      <w:r>
        <w:t>gedicht</w:t>
      </w:r>
      <w:proofErr w:type="spellEnd"/>
      <w:r>
        <w:t xml:space="preserve"> glaub </w:t>
      </w:r>
      <w:proofErr w:type="spellStart"/>
      <w:r>
        <w:t>kan</w:t>
      </w:r>
      <w:proofErr w:type="spellEnd"/>
      <w:r>
        <w:t xml:space="preserve"> auch </w:t>
      </w:r>
      <w:proofErr w:type="spellStart"/>
      <w:r>
        <w:t>eüsserlich</w:t>
      </w:r>
      <w:proofErr w:type="spellEnd"/>
      <w:r>
        <w:t xml:space="preserve"> von </w:t>
      </w:r>
      <w:proofErr w:type="spellStart"/>
      <w:r>
        <w:t>Got</w:t>
      </w:r>
      <w:proofErr w:type="spellEnd"/>
      <w:r>
        <w:t xml:space="preserve"> reden/ er hats aber </w:t>
      </w:r>
      <w:proofErr w:type="spellStart"/>
      <w:r>
        <w:t>nit</w:t>
      </w:r>
      <w:proofErr w:type="spellEnd"/>
      <w:r>
        <w:t xml:space="preserve"> von Gott weder gehört noch gelernet/ er </w:t>
      </w:r>
      <w:proofErr w:type="spellStart"/>
      <w:r>
        <w:t>nymbt</w:t>
      </w:r>
      <w:proofErr w:type="spellEnd"/>
      <w:r>
        <w:t xml:space="preserve"> </w:t>
      </w:r>
      <w:proofErr w:type="spellStart"/>
      <w:r>
        <w:t>jm</w:t>
      </w:r>
      <w:proofErr w:type="spellEnd"/>
      <w:r>
        <w:t xml:space="preserve"> </w:t>
      </w:r>
      <w:proofErr w:type="spellStart"/>
      <w:r>
        <w:lastRenderedPageBreak/>
        <w:t>wol</w:t>
      </w:r>
      <w:proofErr w:type="spellEnd"/>
      <w:r>
        <w:t xml:space="preserve"> für </w:t>
      </w:r>
      <w:proofErr w:type="spellStart"/>
      <w:r>
        <w:t>frumb</w:t>
      </w:r>
      <w:proofErr w:type="spellEnd"/>
      <w:r>
        <w:t xml:space="preserve"> </w:t>
      </w:r>
      <w:proofErr w:type="spellStart"/>
      <w:r>
        <w:t>zuwerden</w:t>
      </w:r>
      <w:proofErr w:type="spellEnd"/>
      <w:r>
        <w:t xml:space="preserve">/ er </w:t>
      </w:r>
      <w:proofErr w:type="spellStart"/>
      <w:r>
        <w:t>greiffts</w:t>
      </w:r>
      <w:proofErr w:type="spellEnd"/>
      <w:r>
        <w:t xml:space="preserve"> aber </w:t>
      </w:r>
      <w:proofErr w:type="spellStart"/>
      <w:r>
        <w:t>nit</w:t>
      </w:r>
      <w:proofErr w:type="spellEnd"/>
      <w:r>
        <w:t xml:space="preserve"> im </w:t>
      </w:r>
      <w:proofErr w:type="spellStart"/>
      <w:r>
        <w:t>ernnst</w:t>
      </w:r>
      <w:proofErr w:type="spellEnd"/>
      <w:r>
        <w:t xml:space="preserve"> an/ </w:t>
      </w:r>
      <w:proofErr w:type="spellStart"/>
      <w:r>
        <w:t>wigt</w:t>
      </w:r>
      <w:proofErr w:type="spellEnd"/>
      <w:r>
        <w:t xml:space="preserve"> den </w:t>
      </w:r>
      <w:proofErr w:type="spellStart"/>
      <w:r>
        <w:t>zoren</w:t>
      </w:r>
      <w:proofErr w:type="spellEnd"/>
      <w:r>
        <w:t xml:space="preserve"> Gottes gering/ will wider die </w:t>
      </w:r>
      <w:proofErr w:type="spellStart"/>
      <w:r>
        <w:t>sünd</w:t>
      </w:r>
      <w:proofErr w:type="spellEnd"/>
      <w:r>
        <w:t xml:space="preserve"> </w:t>
      </w:r>
      <w:proofErr w:type="spellStart"/>
      <w:r>
        <w:t>nit</w:t>
      </w:r>
      <w:proofErr w:type="spellEnd"/>
      <w:r>
        <w:t xml:space="preserve"> </w:t>
      </w:r>
      <w:proofErr w:type="spellStart"/>
      <w:r>
        <w:t>streyten</w:t>
      </w:r>
      <w:proofErr w:type="spellEnd"/>
      <w:r>
        <w:t xml:space="preserve"> rc. </w:t>
      </w:r>
    </w:p>
    <w:p w14:paraId="79565C2C" w14:textId="77777777" w:rsidR="001247EE" w:rsidRDefault="001247EE" w:rsidP="001247EE">
      <w:pPr>
        <w:pStyle w:val="StandardWeb"/>
      </w:pPr>
      <w:r>
        <w:t xml:space="preserve">in Summa der recht glaub macht </w:t>
      </w:r>
      <w:proofErr w:type="spellStart"/>
      <w:r>
        <w:t>auß</w:t>
      </w:r>
      <w:proofErr w:type="spellEnd"/>
      <w:r>
        <w:t xml:space="preserve"> </w:t>
      </w:r>
      <w:proofErr w:type="spellStart"/>
      <w:r>
        <w:t>ainem</w:t>
      </w:r>
      <w:proofErr w:type="spellEnd"/>
      <w:r>
        <w:t xml:space="preserve"> alten </w:t>
      </w:r>
      <w:proofErr w:type="spellStart"/>
      <w:r>
        <w:t>menschen</w:t>
      </w:r>
      <w:proofErr w:type="spellEnd"/>
      <w:r>
        <w:t xml:space="preserve"> </w:t>
      </w:r>
      <w:proofErr w:type="spellStart"/>
      <w:r>
        <w:t>ainen</w:t>
      </w:r>
      <w:proofErr w:type="spellEnd"/>
      <w:r>
        <w:t xml:space="preserve"> </w:t>
      </w:r>
      <w:proofErr w:type="spellStart"/>
      <w:r>
        <w:t>newen</w:t>
      </w:r>
      <w:proofErr w:type="spellEnd"/>
      <w:r>
        <w:t xml:space="preserve">/ Er </w:t>
      </w:r>
      <w:proofErr w:type="spellStart"/>
      <w:r>
        <w:t>keret</w:t>
      </w:r>
      <w:proofErr w:type="spellEnd"/>
      <w:r>
        <w:t xml:space="preserve"> das </w:t>
      </w:r>
      <w:proofErr w:type="spellStart"/>
      <w:r>
        <w:t>gemüt</w:t>
      </w:r>
      <w:proofErr w:type="spellEnd"/>
      <w:r>
        <w:t xml:space="preserve"> von irdischen dingen/ zu den </w:t>
      </w:r>
      <w:proofErr w:type="spellStart"/>
      <w:r>
        <w:t>hymlischen</w:t>
      </w:r>
      <w:proofErr w:type="spellEnd"/>
      <w:r>
        <w:t xml:space="preserve">/ bringt mit </w:t>
      </w:r>
      <w:proofErr w:type="spellStart"/>
      <w:r>
        <w:t>jm</w:t>
      </w:r>
      <w:proofErr w:type="spellEnd"/>
      <w:r>
        <w:t xml:space="preserve"> </w:t>
      </w:r>
      <w:proofErr w:type="spellStart"/>
      <w:r>
        <w:t>ainen</w:t>
      </w:r>
      <w:proofErr w:type="spellEnd"/>
      <w:r>
        <w:t xml:space="preserve"> waren </w:t>
      </w:r>
      <w:proofErr w:type="spellStart"/>
      <w:r>
        <w:t>hunger</w:t>
      </w:r>
      <w:proofErr w:type="spellEnd"/>
      <w:r>
        <w:t xml:space="preserve"> und </w:t>
      </w:r>
      <w:proofErr w:type="spellStart"/>
      <w:r>
        <w:t>durst</w:t>
      </w:r>
      <w:proofErr w:type="spellEnd"/>
      <w:r>
        <w:t xml:space="preserve">/ nach der </w:t>
      </w:r>
      <w:proofErr w:type="spellStart"/>
      <w:r>
        <w:t>gerechtigkait</w:t>
      </w:r>
      <w:proofErr w:type="spellEnd"/>
      <w:r>
        <w:t xml:space="preserve"> Gottes/ </w:t>
      </w:r>
      <w:proofErr w:type="spellStart"/>
      <w:r>
        <w:t>treybt</w:t>
      </w:r>
      <w:proofErr w:type="spellEnd"/>
      <w:r>
        <w:t xml:space="preserve"> den </w:t>
      </w:r>
      <w:proofErr w:type="spellStart"/>
      <w:r>
        <w:t>menschen</w:t>
      </w:r>
      <w:proofErr w:type="spellEnd"/>
      <w:r>
        <w:t xml:space="preserve"> fort/ das er sich in allen guten </w:t>
      </w:r>
      <w:proofErr w:type="spellStart"/>
      <w:r>
        <w:t>wercken</w:t>
      </w:r>
      <w:proofErr w:type="spellEnd"/>
      <w:r>
        <w:t xml:space="preserve"> übe/ das er von glauben </w:t>
      </w:r>
      <w:proofErr w:type="spellStart"/>
      <w:r>
        <w:t>inn</w:t>
      </w:r>
      <w:proofErr w:type="spellEnd"/>
      <w:r>
        <w:t xml:space="preserve"> glauben/ von lieb in lieb/ von </w:t>
      </w:r>
      <w:proofErr w:type="spellStart"/>
      <w:r>
        <w:t>klarhait</w:t>
      </w:r>
      <w:proofErr w:type="spellEnd"/>
      <w:r>
        <w:t xml:space="preserve"> in </w:t>
      </w:r>
      <w:proofErr w:type="spellStart"/>
      <w:r>
        <w:t>klarhait</w:t>
      </w:r>
      <w:proofErr w:type="spellEnd"/>
      <w:r>
        <w:t xml:space="preserve">/ im </w:t>
      </w:r>
      <w:proofErr w:type="spellStart"/>
      <w:r>
        <w:t>erkandtnuß</w:t>
      </w:r>
      <w:proofErr w:type="spellEnd"/>
      <w:r>
        <w:t xml:space="preserve"> vor </w:t>
      </w:r>
      <w:proofErr w:type="spellStart"/>
      <w:r>
        <w:t>Got</w:t>
      </w:r>
      <w:proofErr w:type="spellEnd"/>
      <w:r>
        <w:t xml:space="preserve">/ </w:t>
      </w:r>
      <w:proofErr w:type="spellStart"/>
      <w:r>
        <w:t>ymmer</w:t>
      </w:r>
      <w:proofErr w:type="spellEnd"/>
      <w:r>
        <w:t xml:space="preserve"> fort </w:t>
      </w:r>
      <w:proofErr w:type="spellStart"/>
      <w:r>
        <w:t>fare</w:t>
      </w:r>
      <w:proofErr w:type="spellEnd"/>
      <w:r>
        <w:t xml:space="preserve"> </w:t>
      </w:r>
      <w:proofErr w:type="spellStart"/>
      <w:r>
        <w:t>vnd</w:t>
      </w:r>
      <w:proofErr w:type="spellEnd"/>
      <w:r>
        <w:t xml:space="preserve"> aufwachse/ Das ist auch der glaub/ </w:t>
      </w:r>
      <w:proofErr w:type="spellStart"/>
      <w:r>
        <w:t>dauon</w:t>
      </w:r>
      <w:proofErr w:type="spellEnd"/>
      <w:r>
        <w:t xml:space="preserve"> Paulus sagt/ Rom. Galat. </w:t>
      </w:r>
      <w:proofErr w:type="spellStart"/>
      <w:r>
        <w:t>vnd</w:t>
      </w:r>
      <w:proofErr w:type="spellEnd"/>
      <w:r>
        <w:t xml:space="preserve"> Hebre. </w:t>
      </w:r>
      <w:proofErr w:type="spellStart"/>
      <w:r>
        <w:t>vnd</w:t>
      </w:r>
      <w:proofErr w:type="spellEnd"/>
      <w:r>
        <w:t xml:space="preserve"> </w:t>
      </w:r>
      <w:proofErr w:type="spellStart"/>
      <w:r>
        <w:t>darinn</w:t>
      </w:r>
      <w:proofErr w:type="spellEnd"/>
      <w:r>
        <w:t xml:space="preserve"> </w:t>
      </w:r>
      <w:proofErr w:type="spellStart"/>
      <w:r>
        <w:t>steet</w:t>
      </w:r>
      <w:proofErr w:type="spellEnd"/>
      <w:r>
        <w:t xml:space="preserve"> das </w:t>
      </w:r>
      <w:proofErr w:type="spellStart"/>
      <w:r>
        <w:t>gantz</w:t>
      </w:r>
      <w:proofErr w:type="spellEnd"/>
      <w:r>
        <w:t xml:space="preserve"> leben des gerechten/ oder </w:t>
      </w:r>
      <w:proofErr w:type="spellStart"/>
      <w:r>
        <w:t>aines</w:t>
      </w:r>
      <w:proofErr w:type="spellEnd"/>
      <w:r>
        <w:t xml:space="preserve"> Christen </w:t>
      </w:r>
      <w:proofErr w:type="spellStart"/>
      <w:r>
        <w:t>menschen</w:t>
      </w:r>
      <w:proofErr w:type="spellEnd"/>
      <w:r>
        <w:t xml:space="preserve">. </w:t>
      </w:r>
    </w:p>
    <w:p w14:paraId="011B0DDB" w14:textId="77777777" w:rsidR="001247EE" w:rsidRDefault="001247EE" w:rsidP="001247EE">
      <w:pPr>
        <w:pStyle w:val="StandardWeb"/>
      </w:pPr>
      <w:r>
        <w:rPr>
          <w:rStyle w:val="Hervorhebung"/>
        </w:rPr>
        <w:t xml:space="preserve">Der glaub ist </w:t>
      </w:r>
      <w:proofErr w:type="spellStart"/>
      <w:r>
        <w:rPr>
          <w:rStyle w:val="Hervorhebung"/>
        </w:rPr>
        <w:t>aussem</w:t>
      </w:r>
      <w:proofErr w:type="spellEnd"/>
      <w:r>
        <w:rPr>
          <w:rStyle w:val="Hervorhebung"/>
        </w:rPr>
        <w:t xml:space="preserve"> gehör des </w:t>
      </w:r>
      <w:proofErr w:type="spellStart"/>
      <w:r>
        <w:rPr>
          <w:rStyle w:val="Hervorhebung"/>
        </w:rPr>
        <w:t>worts</w:t>
      </w:r>
      <w:proofErr w:type="spellEnd"/>
      <w:r>
        <w:rPr>
          <w:rStyle w:val="Hervorhebung"/>
        </w:rPr>
        <w:t xml:space="preserve"> Gottes/ </w:t>
      </w:r>
      <w:proofErr w:type="spellStart"/>
      <w:r>
        <w:rPr>
          <w:rStyle w:val="Hervorhebung"/>
        </w:rPr>
        <w:t>nit</w:t>
      </w:r>
      <w:proofErr w:type="spellEnd"/>
      <w:r>
        <w:rPr>
          <w:rStyle w:val="Hervorhebung"/>
        </w:rPr>
        <w:t xml:space="preserve"> aber des </w:t>
      </w:r>
      <w:proofErr w:type="spellStart"/>
      <w:r>
        <w:rPr>
          <w:rStyle w:val="Hervorhebung"/>
        </w:rPr>
        <w:t>eüsserlichen</w:t>
      </w:r>
      <w:proofErr w:type="spellEnd"/>
      <w:r>
        <w:rPr>
          <w:rStyle w:val="Hervorhebung"/>
        </w:rPr>
        <w:t xml:space="preserve"> </w:t>
      </w:r>
      <w:proofErr w:type="spellStart"/>
      <w:r>
        <w:rPr>
          <w:rStyle w:val="Hervorhebung"/>
        </w:rPr>
        <w:t>woorts</w:t>
      </w:r>
      <w:proofErr w:type="spellEnd"/>
      <w:r>
        <w:rPr>
          <w:rStyle w:val="Hervorhebung"/>
        </w:rPr>
        <w:t xml:space="preserve"> </w:t>
      </w:r>
      <w:proofErr w:type="spellStart"/>
      <w:r>
        <w:rPr>
          <w:rStyle w:val="Hervorhebung"/>
        </w:rPr>
        <w:t>allain</w:t>
      </w:r>
      <w:proofErr w:type="spellEnd"/>
      <w:r>
        <w:rPr>
          <w:rStyle w:val="Hervorhebung"/>
        </w:rPr>
        <w:t xml:space="preserve">/ </w:t>
      </w:r>
      <w:proofErr w:type="spellStart"/>
      <w:r>
        <w:rPr>
          <w:rStyle w:val="Hervorhebung"/>
        </w:rPr>
        <w:t>sonder</w:t>
      </w:r>
      <w:proofErr w:type="spellEnd"/>
      <w:r>
        <w:rPr>
          <w:rStyle w:val="Hervorhebung"/>
        </w:rPr>
        <w:t xml:space="preserve"> des innerlichen lebendigen </w:t>
      </w:r>
      <w:proofErr w:type="spellStart"/>
      <w:r>
        <w:rPr>
          <w:rStyle w:val="Hervorhebung"/>
        </w:rPr>
        <w:t>worts</w:t>
      </w:r>
      <w:proofErr w:type="spellEnd"/>
      <w:r>
        <w:rPr>
          <w:rStyle w:val="Hervorhebung"/>
        </w:rPr>
        <w:t xml:space="preserve">/ das der </w:t>
      </w:r>
      <w:proofErr w:type="spellStart"/>
      <w:r>
        <w:rPr>
          <w:rStyle w:val="Hervorhebung"/>
        </w:rPr>
        <w:t>hailig</w:t>
      </w:r>
      <w:proofErr w:type="spellEnd"/>
      <w:r>
        <w:rPr>
          <w:rStyle w:val="Hervorhebung"/>
        </w:rPr>
        <w:t xml:space="preserve"> </w:t>
      </w:r>
      <w:proofErr w:type="spellStart"/>
      <w:r>
        <w:rPr>
          <w:rStyle w:val="Hervorhebung"/>
        </w:rPr>
        <w:t>gaist</w:t>
      </w:r>
      <w:proofErr w:type="spellEnd"/>
      <w:r>
        <w:rPr>
          <w:rStyle w:val="Hervorhebung"/>
        </w:rPr>
        <w:t xml:space="preserve"> </w:t>
      </w:r>
      <w:proofErr w:type="spellStart"/>
      <w:r>
        <w:rPr>
          <w:rStyle w:val="Hervorhebung"/>
        </w:rPr>
        <w:t>selbs</w:t>
      </w:r>
      <w:proofErr w:type="spellEnd"/>
      <w:r>
        <w:rPr>
          <w:rStyle w:val="Hervorhebung"/>
        </w:rPr>
        <w:t xml:space="preserve"> prediget/ in allen </w:t>
      </w:r>
      <w:proofErr w:type="spellStart"/>
      <w:r>
        <w:rPr>
          <w:rStyle w:val="Hervorhebung"/>
        </w:rPr>
        <w:t>ausserwölten</w:t>
      </w:r>
      <w:proofErr w:type="spellEnd"/>
      <w:r>
        <w:rPr>
          <w:rStyle w:val="Hervorhebung"/>
        </w:rPr>
        <w:t xml:space="preserve"> </w:t>
      </w:r>
      <w:proofErr w:type="spellStart"/>
      <w:r>
        <w:rPr>
          <w:rStyle w:val="Hervorhebung"/>
        </w:rPr>
        <w:t>hertzen</w:t>
      </w:r>
      <w:proofErr w:type="spellEnd"/>
      <w:r>
        <w:rPr>
          <w:rStyle w:val="Hervorhebung"/>
        </w:rPr>
        <w:t xml:space="preserve">/ vom </w:t>
      </w:r>
      <w:proofErr w:type="spellStart"/>
      <w:r>
        <w:rPr>
          <w:rStyle w:val="Hervorhebung"/>
        </w:rPr>
        <w:t>eüsserlichen</w:t>
      </w:r>
      <w:proofErr w:type="spellEnd"/>
      <w:r>
        <w:rPr>
          <w:rStyle w:val="Hervorhebung"/>
        </w:rPr>
        <w:t xml:space="preserve"> </w:t>
      </w:r>
      <w:proofErr w:type="spellStart"/>
      <w:r>
        <w:rPr>
          <w:rStyle w:val="Hervorhebung"/>
        </w:rPr>
        <w:t>wort</w:t>
      </w:r>
      <w:proofErr w:type="spellEnd"/>
      <w:r>
        <w:rPr>
          <w:rStyle w:val="Hervorhebung"/>
        </w:rPr>
        <w:t xml:space="preserve"> </w:t>
      </w:r>
      <w:proofErr w:type="spellStart"/>
      <w:r>
        <w:rPr>
          <w:rStyle w:val="Hervorhebung"/>
        </w:rPr>
        <w:t>allain</w:t>
      </w:r>
      <w:proofErr w:type="spellEnd"/>
      <w:r>
        <w:rPr>
          <w:rStyle w:val="Hervorhebung"/>
        </w:rPr>
        <w:t xml:space="preserve">/ ist </w:t>
      </w:r>
      <w:proofErr w:type="spellStart"/>
      <w:r>
        <w:rPr>
          <w:rStyle w:val="Hervorhebung"/>
        </w:rPr>
        <w:t>kain</w:t>
      </w:r>
      <w:proofErr w:type="spellEnd"/>
      <w:r>
        <w:rPr>
          <w:rStyle w:val="Hervorhebung"/>
        </w:rPr>
        <w:t xml:space="preserve"> </w:t>
      </w:r>
      <w:proofErr w:type="spellStart"/>
      <w:r>
        <w:rPr>
          <w:rStyle w:val="Hervorhebung"/>
        </w:rPr>
        <w:t>rechtgeschafner</w:t>
      </w:r>
      <w:proofErr w:type="spellEnd"/>
      <w:r>
        <w:rPr>
          <w:rStyle w:val="Hervorhebung"/>
        </w:rPr>
        <w:t xml:space="preserve"> </w:t>
      </w:r>
      <w:proofErr w:type="spellStart"/>
      <w:r>
        <w:rPr>
          <w:rStyle w:val="Hervorhebung"/>
        </w:rPr>
        <w:t>bestendiger</w:t>
      </w:r>
      <w:proofErr w:type="spellEnd"/>
      <w:r>
        <w:rPr>
          <w:rStyle w:val="Hervorhebung"/>
        </w:rPr>
        <w:t xml:space="preserve"> glaub.</w:t>
      </w:r>
      <w:r>
        <w:t xml:space="preserve"> </w:t>
      </w:r>
    </w:p>
    <w:p w14:paraId="05EF466E" w14:textId="77777777" w:rsidR="001247EE" w:rsidRDefault="001247EE" w:rsidP="001247EE">
      <w:pPr>
        <w:pStyle w:val="StandardWeb"/>
      </w:pPr>
      <w:proofErr w:type="spellStart"/>
      <w:r>
        <w:t>Möchtestu</w:t>
      </w:r>
      <w:proofErr w:type="spellEnd"/>
      <w:r>
        <w:t xml:space="preserve"> mir </w:t>
      </w:r>
      <w:proofErr w:type="spellStart"/>
      <w:r>
        <w:t>nit</w:t>
      </w:r>
      <w:proofErr w:type="spellEnd"/>
      <w:r>
        <w:t xml:space="preserve"> </w:t>
      </w:r>
      <w:proofErr w:type="spellStart"/>
      <w:r>
        <w:t>yergent</w:t>
      </w:r>
      <w:proofErr w:type="spellEnd"/>
      <w:r>
        <w:t xml:space="preserve"> </w:t>
      </w:r>
      <w:proofErr w:type="spellStart"/>
      <w:r>
        <w:t>ainen</w:t>
      </w:r>
      <w:proofErr w:type="spellEnd"/>
      <w:r>
        <w:t xml:space="preserve"> </w:t>
      </w:r>
      <w:proofErr w:type="spellStart"/>
      <w:r>
        <w:t>kurtzen</w:t>
      </w:r>
      <w:proofErr w:type="spellEnd"/>
      <w:r>
        <w:t xml:space="preserve"> </w:t>
      </w:r>
      <w:proofErr w:type="spellStart"/>
      <w:r>
        <w:t>spruch</w:t>
      </w:r>
      <w:proofErr w:type="spellEnd"/>
      <w:r>
        <w:t xml:space="preserve"> </w:t>
      </w:r>
      <w:proofErr w:type="spellStart"/>
      <w:r>
        <w:t>auß</w:t>
      </w:r>
      <w:proofErr w:type="spellEnd"/>
      <w:r>
        <w:t xml:space="preserve"> </w:t>
      </w:r>
      <w:proofErr w:type="spellStart"/>
      <w:r>
        <w:t>hailiger</w:t>
      </w:r>
      <w:proofErr w:type="spellEnd"/>
      <w:r>
        <w:t xml:space="preserve"> </w:t>
      </w:r>
      <w:proofErr w:type="spellStart"/>
      <w:r>
        <w:t>schrifft</w:t>
      </w:r>
      <w:proofErr w:type="spellEnd"/>
      <w:r>
        <w:t xml:space="preserve"> von </w:t>
      </w:r>
      <w:proofErr w:type="spellStart"/>
      <w:r>
        <w:t>disen</w:t>
      </w:r>
      <w:proofErr w:type="spellEnd"/>
      <w:r>
        <w:t xml:space="preserve"> dingen allen/ </w:t>
      </w:r>
      <w:proofErr w:type="spellStart"/>
      <w:r>
        <w:t>vnd</w:t>
      </w:r>
      <w:proofErr w:type="spellEnd"/>
      <w:r>
        <w:t xml:space="preserve"> vom </w:t>
      </w:r>
      <w:proofErr w:type="spellStart"/>
      <w:r>
        <w:t>grund</w:t>
      </w:r>
      <w:proofErr w:type="spellEnd"/>
      <w:r>
        <w:t xml:space="preserve"> </w:t>
      </w:r>
      <w:proofErr w:type="spellStart"/>
      <w:r>
        <w:t>vnserer</w:t>
      </w:r>
      <w:proofErr w:type="spellEnd"/>
      <w:r>
        <w:t xml:space="preserve"> </w:t>
      </w:r>
      <w:proofErr w:type="spellStart"/>
      <w:r>
        <w:t>seligkait</w:t>
      </w:r>
      <w:proofErr w:type="spellEnd"/>
      <w:r>
        <w:t xml:space="preserve"> </w:t>
      </w:r>
      <w:proofErr w:type="spellStart"/>
      <w:r>
        <w:t>anzaigen</w:t>
      </w:r>
      <w:proofErr w:type="spellEnd"/>
      <w:r>
        <w:t xml:space="preserve">/ damit ich mich </w:t>
      </w:r>
      <w:proofErr w:type="spellStart"/>
      <w:r>
        <w:t>hett</w:t>
      </w:r>
      <w:proofErr w:type="spellEnd"/>
      <w:r>
        <w:t xml:space="preserve"> </w:t>
      </w:r>
      <w:proofErr w:type="spellStart"/>
      <w:r>
        <w:t>zubekümmern</w:t>
      </w:r>
      <w:proofErr w:type="spellEnd"/>
      <w:r>
        <w:t xml:space="preserve">. </w:t>
      </w:r>
    </w:p>
    <w:p w14:paraId="476DA275" w14:textId="77777777" w:rsidR="001247EE" w:rsidRDefault="001247EE" w:rsidP="001247EE">
      <w:pPr>
        <w:pStyle w:val="StandardWeb"/>
      </w:pPr>
      <w:r>
        <w:t xml:space="preserve">Antwort/ </w:t>
      </w:r>
      <w:proofErr w:type="spellStart"/>
      <w:r>
        <w:t>Sant</w:t>
      </w:r>
      <w:proofErr w:type="spellEnd"/>
      <w:r>
        <w:t xml:space="preserve"> Paul schreibt/ das die hauptsumm </w:t>
      </w:r>
      <w:proofErr w:type="spellStart"/>
      <w:r>
        <w:t>vnd</w:t>
      </w:r>
      <w:proofErr w:type="spellEnd"/>
      <w:r>
        <w:t xml:space="preserve"> </w:t>
      </w:r>
      <w:proofErr w:type="spellStart"/>
      <w:r>
        <w:t>dz</w:t>
      </w:r>
      <w:proofErr w:type="spellEnd"/>
      <w:r>
        <w:t xml:space="preserve"> end/ des </w:t>
      </w:r>
      <w:proofErr w:type="spellStart"/>
      <w:r>
        <w:t>gantzen</w:t>
      </w:r>
      <w:proofErr w:type="spellEnd"/>
      <w:r>
        <w:t xml:space="preserve"> </w:t>
      </w:r>
      <w:proofErr w:type="spellStart"/>
      <w:r>
        <w:t>gesetzs</w:t>
      </w:r>
      <w:proofErr w:type="spellEnd"/>
      <w:r>
        <w:t xml:space="preserve">/ oder des willen Gottes sey/ die lieb von </w:t>
      </w:r>
      <w:proofErr w:type="spellStart"/>
      <w:r>
        <w:t>rainem</w:t>
      </w:r>
      <w:proofErr w:type="spellEnd"/>
      <w:r>
        <w:t xml:space="preserve"> </w:t>
      </w:r>
      <w:proofErr w:type="spellStart"/>
      <w:r>
        <w:t>hertzen</w:t>
      </w:r>
      <w:proofErr w:type="spellEnd"/>
      <w:r>
        <w:t xml:space="preserve">/ </w:t>
      </w:r>
      <w:proofErr w:type="spellStart"/>
      <w:r>
        <w:t>vnd</w:t>
      </w:r>
      <w:proofErr w:type="spellEnd"/>
      <w:r>
        <w:t xml:space="preserve"> gutem gewissen/ </w:t>
      </w:r>
      <w:proofErr w:type="spellStart"/>
      <w:r>
        <w:t>vnd</w:t>
      </w:r>
      <w:proofErr w:type="spellEnd"/>
      <w:r>
        <w:t xml:space="preserve"> </w:t>
      </w:r>
      <w:proofErr w:type="spellStart"/>
      <w:r>
        <w:t>vngedichten</w:t>
      </w:r>
      <w:proofErr w:type="spellEnd"/>
      <w:r>
        <w:t xml:space="preserve"> oder </w:t>
      </w:r>
      <w:proofErr w:type="spellStart"/>
      <w:r>
        <w:t>rechtgeschaffnem</w:t>
      </w:r>
      <w:proofErr w:type="spellEnd"/>
      <w:r>
        <w:t xml:space="preserve"> glauben/ 1 Thi. 1. da </w:t>
      </w:r>
      <w:proofErr w:type="spellStart"/>
      <w:r>
        <w:t>magstu</w:t>
      </w:r>
      <w:proofErr w:type="spellEnd"/>
      <w:r>
        <w:t xml:space="preserve"> dich bekümmern/ was die lieb Gottes sey/ von </w:t>
      </w:r>
      <w:proofErr w:type="spellStart"/>
      <w:r>
        <w:t>rainem</w:t>
      </w:r>
      <w:proofErr w:type="spellEnd"/>
      <w:r>
        <w:t xml:space="preserve"> </w:t>
      </w:r>
      <w:proofErr w:type="spellStart"/>
      <w:r>
        <w:t>hertzen</w:t>
      </w:r>
      <w:proofErr w:type="spellEnd"/>
      <w:r>
        <w:t xml:space="preserve">/ wie </w:t>
      </w:r>
      <w:proofErr w:type="spellStart"/>
      <w:r>
        <w:t>sy</w:t>
      </w:r>
      <w:proofErr w:type="spellEnd"/>
      <w:r>
        <w:t xml:space="preserve"> nichts böses </w:t>
      </w:r>
      <w:proofErr w:type="spellStart"/>
      <w:r>
        <w:t>kan</w:t>
      </w:r>
      <w:proofErr w:type="spellEnd"/>
      <w:r>
        <w:t xml:space="preserve"> </w:t>
      </w:r>
      <w:proofErr w:type="spellStart"/>
      <w:r>
        <w:t>würcken</w:t>
      </w:r>
      <w:proofErr w:type="spellEnd"/>
      <w:r>
        <w:t xml:space="preserve"> weder gegen </w:t>
      </w:r>
      <w:proofErr w:type="spellStart"/>
      <w:r>
        <w:t>Got</w:t>
      </w:r>
      <w:proofErr w:type="spellEnd"/>
      <w:r>
        <w:t xml:space="preserve">/ oder gegen dem </w:t>
      </w:r>
      <w:proofErr w:type="spellStart"/>
      <w:r>
        <w:t>mennschen</w:t>
      </w:r>
      <w:proofErr w:type="spellEnd"/>
      <w:r>
        <w:t xml:space="preserve">. Rom. 13. Wer Gott liebet, der </w:t>
      </w:r>
      <w:proofErr w:type="spellStart"/>
      <w:r>
        <w:t>helt</w:t>
      </w:r>
      <w:proofErr w:type="spellEnd"/>
      <w:r>
        <w:t xml:space="preserve"> seine </w:t>
      </w:r>
      <w:proofErr w:type="spellStart"/>
      <w:r>
        <w:t>wort</w:t>
      </w:r>
      <w:proofErr w:type="spellEnd"/>
      <w:r>
        <w:t xml:space="preserve">/ </w:t>
      </w:r>
      <w:proofErr w:type="spellStart"/>
      <w:r>
        <w:t>Johann.14</w:t>
      </w:r>
      <w:proofErr w:type="spellEnd"/>
      <w:r>
        <w:t xml:space="preserve">. </w:t>
      </w:r>
      <w:proofErr w:type="spellStart"/>
      <w:r>
        <w:t>vnd</w:t>
      </w:r>
      <w:proofErr w:type="spellEnd"/>
      <w:r>
        <w:t xml:space="preserve"> </w:t>
      </w:r>
      <w:proofErr w:type="spellStart"/>
      <w:r>
        <w:t>darumb</w:t>
      </w:r>
      <w:proofErr w:type="spellEnd"/>
      <w:r>
        <w:t xml:space="preserve"> sollen wir </w:t>
      </w:r>
      <w:proofErr w:type="spellStart"/>
      <w:r>
        <w:t>Got</w:t>
      </w:r>
      <w:proofErr w:type="spellEnd"/>
      <w:r>
        <w:t xml:space="preserve"> lieben/ dann er hat </w:t>
      </w:r>
      <w:proofErr w:type="spellStart"/>
      <w:r>
        <w:t>vns</w:t>
      </w:r>
      <w:proofErr w:type="spellEnd"/>
      <w:r>
        <w:t xml:space="preserve"> </w:t>
      </w:r>
      <w:proofErr w:type="spellStart"/>
      <w:r>
        <w:t>zuuor</w:t>
      </w:r>
      <w:proofErr w:type="spellEnd"/>
      <w:r>
        <w:t xml:space="preserve"> geliebet/ </w:t>
      </w:r>
      <w:proofErr w:type="spellStart"/>
      <w:r>
        <w:t>vnd</w:t>
      </w:r>
      <w:proofErr w:type="spellEnd"/>
      <w:r>
        <w:t xml:space="preserve"> hat </w:t>
      </w:r>
      <w:proofErr w:type="spellStart"/>
      <w:r>
        <w:t>vns</w:t>
      </w:r>
      <w:proofErr w:type="spellEnd"/>
      <w:r>
        <w:t xml:space="preserve"> </w:t>
      </w:r>
      <w:proofErr w:type="spellStart"/>
      <w:r>
        <w:t>abgeweschen</w:t>
      </w:r>
      <w:proofErr w:type="spellEnd"/>
      <w:r>
        <w:t xml:space="preserve"> von </w:t>
      </w:r>
      <w:proofErr w:type="spellStart"/>
      <w:r>
        <w:t>vnnsern</w:t>
      </w:r>
      <w:proofErr w:type="spellEnd"/>
      <w:r>
        <w:t xml:space="preserve"> </w:t>
      </w:r>
      <w:proofErr w:type="spellStart"/>
      <w:r>
        <w:t>sünden</w:t>
      </w:r>
      <w:proofErr w:type="spellEnd"/>
      <w:r>
        <w:t xml:space="preserve"> </w:t>
      </w:r>
      <w:proofErr w:type="spellStart"/>
      <w:r>
        <w:t>miti</w:t>
      </w:r>
      <w:proofErr w:type="spellEnd"/>
      <w:r>
        <w:t xml:space="preserve"> seinem </w:t>
      </w:r>
      <w:proofErr w:type="spellStart"/>
      <w:r>
        <w:t>hailigen</w:t>
      </w:r>
      <w:proofErr w:type="spellEnd"/>
      <w:r>
        <w:t xml:space="preserve"> </w:t>
      </w:r>
      <w:proofErr w:type="spellStart"/>
      <w:r>
        <w:t>blut</w:t>
      </w:r>
      <w:proofErr w:type="spellEnd"/>
      <w:r>
        <w:t xml:space="preserve">/ Act. 20. Apo. 1. So aber </w:t>
      </w:r>
      <w:proofErr w:type="spellStart"/>
      <w:r>
        <w:t>yemandt</w:t>
      </w:r>
      <w:proofErr w:type="spellEnd"/>
      <w:r>
        <w:t xml:space="preserve"> spricht/ er liebe Gott </w:t>
      </w:r>
      <w:proofErr w:type="spellStart"/>
      <w:r>
        <w:t>vnd</w:t>
      </w:r>
      <w:proofErr w:type="spellEnd"/>
      <w:r>
        <w:t xml:space="preserve"> hasset seinen </w:t>
      </w:r>
      <w:proofErr w:type="spellStart"/>
      <w:r>
        <w:t>bruder</w:t>
      </w:r>
      <w:proofErr w:type="spellEnd"/>
      <w:r>
        <w:t xml:space="preserve">/ der ist </w:t>
      </w:r>
      <w:proofErr w:type="spellStart"/>
      <w:r>
        <w:t>ain</w:t>
      </w:r>
      <w:proofErr w:type="spellEnd"/>
      <w:r>
        <w:t xml:space="preserve"> </w:t>
      </w:r>
      <w:proofErr w:type="spellStart"/>
      <w:r>
        <w:t>lugner</w:t>
      </w:r>
      <w:proofErr w:type="spellEnd"/>
      <w:r>
        <w:t xml:space="preserve">/ dann wer seinen </w:t>
      </w:r>
      <w:proofErr w:type="spellStart"/>
      <w:r>
        <w:t>bruder</w:t>
      </w:r>
      <w:proofErr w:type="spellEnd"/>
      <w:r>
        <w:t xml:space="preserve"> </w:t>
      </w:r>
      <w:proofErr w:type="spellStart"/>
      <w:r>
        <w:t>nit</w:t>
      </w:r>
      <w:proofErr w:type="spellEnd"/>
      <w:r>
        <w:t xml:space="preserve"> liebet/ den er </w:t>
      </w:r>
      <w:proofErr w:type="spellStart"/>
      <w:r>
        <w:t>sicht</w:t>
      </w:r>
      <w:proofErr w:type="spellEnd"/>
      <w:r>
        <w:t xml:space="preserve"> wie </w:t>
      </w:r>
      <w:proofErr w:type="spellStart"/>
      <w:r>
        <w:t>kan</w:t>
      </w:r>
      <w:proofErr w:type="spellEnd"/>
      <w:r>
        <w:t xml:space="preserve"> er Gott lieben/ den er </w:t>
      </w:r>
      <w:proofErr w:type="spellStart"/>
      <w:r>
        <w:t>nit</w:t>
      </w:r>
      <w:proofErr w:type="spellEnd"/>
      <w:r>
        <w:t xml:space="preserve"> </w:t>
      </w:r>
      <w:proofErr w:type="spellStart"/>
      <w:r>
        <w:t>sicht</w:t>
      </w:r>
      <w:proofErr w:type="spellEnd"/>
      <w:r>
        <w:t xml:space="preserve">/ </w:t>
      </w:r>
      <w:proofErr w:type="spellStart"/>
      <w:r>
        <w:t>vnnd</w:t>
      </w:r>
      <w:proofErr w:type="spellEnd"/>
      <w:r>
        <w:t xml:space="preserve"> das </w:t>
      </w:r>
      <w:proofErr w:type="spellStart"/>
      <w:r>
        <w:t>gebott</w:t>
      </w:r>
      <w:proofErr w:type="spellEnd"/>
      <w:r>
        <w:t xml:space="preserve"> haben wir von </w:t>
      </w:r>
      <w:proofErr w:type="spellStart"/>
      <w:r>
        <w:t>jm</w:t>
      </w:r>
      <w:proofErr w:type="spellEnd"/>
      <w:r>
        <w:t xml:space="preserve"> spricht Johannes/ Wer </w:t>
      </w:r>
      <w:proofErr w:type="spellStart"/>
      <w:r>
        <w:t>Got</w:t>
      </w:r>
      <w:proofErr w:type="spellEnd"/>
      <w:r>
        <w:t xml:space="preserve"> liebet/ das der auch seinen </w:t>
      </w:r>
      <w:proofErr w:type="spellStart"/>
      <w:r>
        <w:t>bruder</w:t>
      </w:r>
      <w:proofErr w:type="spellEnd"/>
      <w:r>
        <w:t xml:space="preserve"> liebet/ 1 Johann. 4. dann </w:t>
      </w:r>
      <w:proofErr w:type="spellStart"/>
      <w:r>
        <w:t>Got</w:t>
      </w:r>
      <w:proofErr w:type="spellEnd"/>
      <w:r>
        <w:t xml:space="preserve"> ist die liebe/ </w:t>
      </w:r>
      <w:proofErr w:type="spellStart"/>
      <w:r>
        <w:t>vnd</w:t>
      </w:r>
      <w:proofErr w:type="spellEnd"/>
      <w:r>
        <w:t xml:space="preserve"> wer in der liebe bleibt/ der bleibt in </w:t>
      </w:r>
      <w:proofErr w:type="spellStart"/>
      <w:r>
        <w:t>Got</w:t>
      </w:r>
      <w:proofErr w:type="spellEnd"/>
      <w:r>
        <w:t xml:space="preserve">/ </w:t>
      </w:r>
      <w:proofErr w:type="spellStart"/>
      <w:r>
        <w:t>vnd</w:t>
      </w:r>
      <w:proofErr w:type="spellEnd"/>
      <w:r>
        <w:t xml:space="preserve"> </w:t>
      </w:r>
      <w:proofErr w:type="spellStart"/>
      <w:r>
        <w:t>got</w:t>
      </w:r>
      <w:proofErr w:type="spellEnd"/>
      <w:r>
        <w:t xml:space="preserve"> in </w:t>
      </w:r>
      <w:proofErr w:type="spellStart"/>
      <w:r>
        <w:t>jm</w:t>
      </w:r>
      <w:proofErr w:type="spellEnd"/>
      <w:r>
        <w:t xml:space="preserve"> rc. </w:t>
      </w:r>
    </w:p>
    <w:p w14:paraId="53FE4631" w14:textId="77777777" w:rsidR="001247EE" w:rsidRDefault="001247EE" w:rsidP="001247EE">
      <w:pPr>
        <w:pStyle w:val="StandardWeb"/>
      </w:pPr>
      <w:r>
        <w:t xml:space="preserve">Darnach </w:t>
      </w:r>
      <w:proofErr w:type="spellStart"/>
      <w:r>
        <w:t>soltu</w:t>
      </w:r>
      <w:proofErr w:type="spellEnd"/>
      <w:r>
        <w:t xml:space="preserve"> </w:t>
      </w:r>
      <w:proofErr w:type="spellStart"/>
      <w:r>
        <w:t>bedencken</w:t>
      </w:r>
      <w:proofErr w:type="spellEnd"/>
      <w:r>
        <w:t xml:space="preserve">/ was </w:t>
      </w:r>
      <w:proofErr w:type="spellStart"/>
      <w:r>
        <w:t>ain</w:t>
      </w:r>
      <w:proofErr w:type="spellEnd"/>
      <w:r>
        <w:t xml:space="preserve"> gut gewissen sey/ wie </w:t>
      </w:r>
      <w:proofErr w:type="spellStart"/>
      <w:r>
        <w:t>dasselb</w:t>
      </w:r>
      <w:proofErr w:type="spellEnd"/>
      <w:r>
        <w:t xml:space="preserve"> </w:t>
      </w:r>
      <w:proofErr w:type="spellStart"/>
      <w:r>
        <w:t>allain</w:t>
      </w:r>
      <w:proofErr w:type="spellEnd"/>
      <w:r>
        <w:t xml:space="preserve"> </w:t>
      </w:r>
      <w:proofErr w:type="spellStart"/>
      <w:r>
        <w:t>inn</w:t>
      </w:r>
      <w:proofErr w:type="spellEnd"/>
      <w:r>
        <w:t xml:space="preserve"> der </w:t>
      </w:r>
      <w:proofErr w:type="spellStart"/>
      <w:r>
        <w:t>widergeburt</w:t>
      </w:r>
      <w:proofErr w:type="spellEnd"/>
      <w:r>
        <w:t xml:space="preserve"> durch Jesum Christum/ in der </w:t>
      </w:r>
      <w:proofErr w:type="spellStart"/>
      <w:r>
        <w:t>besprengung</w:t>
      </w:r>
      <w:proofErr w:type="spellEnd"/>
      <w:r>
        <w:t xml:space="preserve"> seines </w:t>
      </w:r>
      <w:proofErr w:type="spellStart"/>
      <w:r>
        <w:t>hailigen</w:t>
      </w:r>
      <w:proofErr w:type="spellEnd"/>
      <w:r>
        <w:t xml:space="preserve"> </w:t>
      </w:r>
      <w:proofErr w:type="spellStart"/>
      <w:r>
        <w:t>bluts</w:t>
      </w:r>
      <w:proofErr w:type="spellEnd"/>
      <w:r>
        <w:t xml:space="preserve"> muß </w:t>
      </w:r>
      <w:proofErr w:type="spellStart"/>
      <w:r>
        <w:t>auffgericht</w:t>
      </w:r>
      <w:proofErr w:type="spellEnd"/>
      <w:r>
        <w:t xml:space="preserve"> werden/ </w:t>
      </w:r>
      <w:proofErr w:type="spellStart"/>
      <w:r>
        <w:t>dardurch</w:t>
      </w:r>
      <w:proofErr w:type="spellEnd"/>
      <w:r>
        <w:t xml:space="preserve"> wir auch wissen </w:t>
      </w:r>
      <w:proofErr w:type="spellStart"/>
      <w:r>
        <w:t>vnd</w:t>
      </w:r>
      <w:proofErr w:type="spellEnd"/>
      <w:r>
        <w:t xml:space="preserve"> </w:t>
      </w:r>
      <w:proofErr w:type="spellStart"/>
      <w:r>
        <w:t>warnemen</w:t>
      </w:r>
      <w:proofErr w:type="spellEnd"/>
      <w:r>
        <w:t xml:space="preserve">/ wie </w:t>
      </w:r>
      <w:proofErr w:type="spellStart"/>
      <w:r>
        <w:t>vnser</w:t>
      </w:r>
      <w:proofErr w:type="spellEnd"/>
      <w:r>
        <w:t xml:space="preserve"> </w:t>
      </w:r>
      <w:proofErr w:type="spellStart"/>
      <w:r>
        <w:t>sachen</w:t>
      </w:r>
      <w:proofErr w:type="spellEnd"/>
      <w:r>
        <w:t xml:space="preserve"> vor </w:t>
      </w:r>
      <w:proofErr w:type="spellStart"/>
      <w:r>
        <w:t>Got</w:t>
      </w:r>
      <w:proofErr w:type="spellEnd"/>
      <w:r>
        <w:t xml:space="preserve"> </w:t>
      </w:r>
      <w:proofErr w:type="spellStart"/>
      <w:r>
        <w:t>steen</w:t>
      </w:r>
      <w:proofErr w:type="spellEnd"/>
      <w:r>
        <w:t xml:space="preserve">/ </w:t>
      </w:r>
      <w:proofErr w:type="spellStart"/>
      <w:r>
        <w:t>darinn</w:t>
      </w:r>
      <w:proofErr w:type="spellEnd"/>
      <w:r>
        <w:t xml:space="preserve"> wir </w:t>
      </w:r>
      <w:proofErr w:type="spellStart"/>
      <w:r>
        <w:t>frid</w:t>
      </w:r>
      <w:proofErr w:type="spellEnd"/>
      <w:r>
        <w:t xml:space="preserve"> befinden/ </w:t>
      </w:r>
      <w:proofErr w:type="spellStart"/>
      <w:r>
        <w:t>freüd</w:t>
      </w:r>
      <w:proofErr w:type="spellEnd"/>
      <w:r>
        <w:t xml:space="preserve"> des </w:t>
      </w:r>
      <w:proofErr w:type="spellStart"/>
      <w:r>
        <w:t>hertzen</w:t>
      </w:r>
      <w:proofErr w:type="spellEnd"/>
      <w:r>
        <w:t xml:space="preserve">/ </w:t>
      </w:r>
      <w:proofErr w:type="spellStart"/>
      <w:r>
        <w:t>vnnd</w:t>
      </w:r>
      <w:proofErr w:type="spellEnd"/>
      <w:r>
        <w:t xml:space="preserve"> das </w:t>
      </w:r>
      <w:proofErr w:type="spellStart"/>
      <w:r>
        <w:t>wirseind</w:t>
      </w:r>
      <w:proofErr w:type="spellEnd"/>
      <w:r>
        <w:t xml:space="preserve"> </w:t>
      </w:r>
      <w:proofErr w:type="spellStart"/>
      <w:r>
        <w:t>angenomen</w:t>
      </w:r>
      <w:proofErr w:type="spellEnd"/>
      <w:r>
        <w:t xml:space="preserve"> zu </w:t>
      </w:r>
      <w:proofErr w:type="spellStart"/>
      <w:r>
        <w:t>kindern</w:t>
      </w:r>
      <w:proofErr w:type="spellEnd"/>
      <w:r>
        <w:t xml:space="preserve"> Gottes/ </w:t>
      </w:r>
      <w:proofErr w:type="spellStart"/>
      <w:r>
        <w:t>vnd</w:t>
      </w:r>
      <w:proofErr w:type="spellEnd"/>
      <w:r>
        <w:t xml:space="preserve"> zur erbschafft des ewigen </w:t>
      </w:r>
      <w:proofErr w:type="spellStart"/>
      <w:r>
        <w:t>lebens</w:t>
      </w:r>
      <w:proofErr w:type="spellEnd"/>
      <w:r>
        <w:t xml:space="preserve">/ wenn das gewissen </w:t>
      </w:r>
      <w:proofErr w:type="spellStart"/>
      <w:r>
        <w:t>empfelt</w:t>
      </w:r>
      <w:proofErr w:type="spellEnd"/>
      <w:r>
        <w:t xml:space="preserve">/ so muß man bald zum Herren Jesu </w:t>
      </w:r>
      <w:proofErr w:type="spellStart"/>
      <w:r>
        <w:t>zuflucht</w:t>
      </w:r>
      <w:proofErr w:type="spellEnd"/>
      <w:r>
        <w:t xml:space="preserve"> haben/ </w:t>
      </w:r>
      <w:proofErr w:type="spellStart"/>
      <w:r>
        <w:t>vnd</w:t>
      </w:r>
      <w:proofErr w:type="spellEnd"/>
      <w:r>
        <w:t xml:space="preserve"> in </w:t>
      </w:r>
      <w:proofErr w:type="spellStart"/>
      <w:r>
        <w:t>jm</w:t>
      </w:r>
      <w:proofErr w:type="spellEnd"/>
      <w:r>
        <w:t xml:space="preserve"> alle </w:t>
      </w:r>
      <w:proofErr w:type="spellStart"/>
      <w:r>
        <w:t>vergebung</w:t>
      </w:r>
      <w:proofErr w:type="spellEnd"/>
      <w:r>
        <w:t xml:space="preserve"> </w:t>
      </w:r>
      <w:proofErr w:type="spellStart"/>
      <w:r>
        <w:t>vnd</w:t>
      </w:r>
      <w:proofErr w:type="spellEnd"/>
      <w:r>
        <w:t xml:space="preserve"> alle </w:t>
      </w:r>
      <w:proofErr w:type="spellStart"/>
      <w:r>
        <w:t>gnad</w:t>
      </w:r>
      <w:proofErr w:type="spellEnd"/>
      <w:r>
        <w:t xml:space="preserve"> suchen/ wie er </w:t>
      </w:r>
      <w:proofErr w:type="spellStart"/>
      <w:r>
        <w:t>vns</w:t>
      </w:r>
      <w:proofErr w:type="spellEnd"/>
      <w:r>
        <w:t xml:space="preserve"> dann vermittels seines </w:t>
      </w:r>
      <w:proofErr w:type="spellStart"/>
      <w:r>
        <w:t>bluts</w:t>
      </w:r>
      <w:proofErr w:type="spellEnd"/>
      <w:r>
        <w:t xml:space="preserve"> zum gnadenthron/ durch den glauben/ von </w:t>
      </w:r>
      <w:proofErr w:type="spellStart"/>
      <w:r>
        <w:t>seim</w:t>
      </w:r>
      <w:proofErr w:type="spellEnd"/>
      <w:r>
        <w:t xml:space="preserve"> </w:t>
      </w:r>
      <w:proofErr w:type="spellStart"/>
      <w:r>
        <w:t>hymlischen</w:t>
      </w:r>
      <w:proofErr w:type="spellEnd"/>
      <w:r>
        <w:t xml:space="preserve"> </w:t>
      </w:r>
      <w:proofErr w:type="spellStart"/>
      <w:r>
        <w:t>vatter</w:t>
      </w:r>
      <w:proofErr w:type="spellEnd"/>
      <w:r>
        <w:t xml:space="preserve"> ist </w:t>
      </w:r>
      <w:proofErr w:type="spellStart"/>
      <w:r>
        <w:t>fürgestellt</w:t>
      </w:r>
      <w:proofErr w:type="spellEnd"/>
      <w:r>
        <w:t xml:space="preserve">. </w:t>
      </w:r>
    </w:p>
    <w:p w14:paraId="5CD79EAA" w14:textId="77777777" w:rsidR="001247EE" w:rsidRDefault="001247EE" w:rsidP="001247EE">
      <w:pPr>
        <w:pStyle w:val="StandardWeb"/>
      </w:pPr>
      <w:proofErr w:type="spellStart"/>
      <w:r>
        <w:t>Darumb</w:t>
      </w:r>
      <w:proofErr w:type="spellEnd"/>
      <w:r>
        <w:t xml:space="preserve"> so folget nun zum dritten/ </w:t>
      </w:r>
      <w:proofErr w:type="spellStart"/>
      <w:r>
        <w:t>ain</w:t>
      </w:r>
      <w:proofErr w:type="spellEnd"/>
      <w:r>
        <w:t xml:space="preserve"> </w:t>
      </w:r>
      <w:proofErr w:type="spellStart"/>
      <w:r>
        <w:t>vngedichter</w:t>
      </w:r>
      <w:proofErr w:type="spellEnd"/>
      <w:r>
        <w:t xml:space="preserve"> </w:t>
      </w:r>
      <w:proofErr w:type="spellStart"/>
      <w:r>
        <w:t>warer</w:t>
      </w:r>
      <w:proofErr w:type="spellEnd"/>
      <w:r>
        <w:t xml:space="preserve"> glaub/ darinn die summa aller </w:t>
      </w:r>
      <w:proofErr w:type="spellStart"/>
      <w:r>
        <w:t>händel</w:t>
      </w:r>
      <w:proofErr w:type="spellEnd"/>
      <w:r>
        <w:t xml:space="preserve"> </w:t>
      </w:r>
      <w:proofErr w:type="spellStart"/>
      <w:r>
        <w:t>Gotes</w:t>
      </w:r>
      <w:proofErr w:type="spellEnd"/>
      <w:r>
        <w:t xml:space="preserve">/ mit </w:t>
      </w:r>
      <w:proofErr w:type="spellStart"/>
      <w:r>
        <w:t>vns</w:t>
      </w:r>
      <w:proofErr w:type="spellEnd"/>
      <w:r>
        <w:t xml:space="preserve"> armen </w:t>
      </w:r>
      <w:proofErr w:type="spellStart"/>
      <w:r>
        <w:t>sündern</w:t>
      </w:r>
      <w:proofErr w:type="spellEnd"/>
      <w:r>
        <w:t xml:space="preserve"> </w:t>
      </w:r>
      <w:proofErr w:type="spellStart"/>
      <w:r>
        <w:t>vmb</w:t>
      </w:r>
      <w:proofErr w:type="spellEnd"/>
      <w:r>
        <w:t xml:space="preserve"> Christi willen/ </w:t>
      </w:r>
      <w:proofErr w:type="spellStart"/>
      <w:r>
        <w:t>wirt</w:t>
      </w:r>
      <w:proofErr w:type="spellEnd"/>
      <w:r>
        <w:t xml:space="preserve"> allhie verbracht </w:t>
      </w:r>
      <w:proofErr w:type="spellStart"/>
      <w:r>
        <w:t>vnd</w:t>
      </w:r>
      <w:proofErr w:type="spellEnd"/>
      <w:r>
        <w:t xml:space="preserve"> beschlossen/ da gehören </w:t>
      </w:r>
      <w:proofErr w:type="spellStart"/>
      <w:r>
        <w:t>Got</w:t>
      </w:r>
      <w:proofErr w:type="spellEnd"/>
      <w:r>
        <w:t xml:space="preserve"> </w:t>
      </w:r>
      <w:proofErr w:type="spellStart"/>
      <w:r>
        <w:t>ergebne</w:t>
      </w:r>
      <w:proofErr w:type="spellEnd"/>
      <w:r>
        <w:t xml:space="preserve"> </w:t>
      </w:r>
      <w:proofErr w:type="spellStart"/>
      <w:r>
        <w:t>menschen</w:t>
      </w:r>
      <w:proofErr w:type="spellEnd"/>
      <w:r>
        <w:t xml:space="preserve"> zu/ welche auch im </w:t>
      </w:r>
      <w:proofErr w:type="spellStart"/>
      <w:r>
        <w:t>anfang</w:t>
      </w:r>
      <w:proofErr w:type="spellEnd"/>
      <w:r>
        <w:t xml:space="preserve"> </w:t>
      </w:r>
      <w:proofErr w:type="spellStart"/>
      <w:r>
        <w:t>jrer</w:t>
      </w:r>
      <w:proofErr w:type="spellEnd"/>
      <w:r>
        <w:t xml:space="preserve"> </w:t>
      </w:r>
      <w:proofErr w:type="spellStart"/>
      <w:r>
        <w:t>widergeburt</w:t>
      </w:r>
      <w:proofErr w:type="spellEnd"/>
      <w:r>
        <w:t xml:space="preserve">/ so bald </w:t>
      </w:r>
      <w:proofErr w:type="spellStart"/>
      <w:r>
        <w:t>auß</w:t>
      </w:r>
      <w:proofErr w:type="spellEnd"/>
      <w:r>
        <w:t xml:space="preserve"> </w:t>
      </w:r>
      <w:proofErr w:type="spellStart"/>
      <w:r>
        <w:t>gnaden</w:t>
      </w:r>
      <w:proofErr w:type="spellEnd"/>
      <w:r>
        <w:t xml:space="preserve"> </w:t>
      </w:r>
      <w:proofErr w:type="spellStart"/>
      <w:r>
        <w:t>vnd</w:t>
      </w:r>
      <w:proofErr w:type="spellEnd"/>
      <w:r>
        <w:t xml:space="preserve"> </w:t>
      </w:r>
      <w:proofErr w:type="spellStart"/>
      <w:r>
        <w:t>barmhertzigkait</w:t>
      </w:r>
      <w:proofErr w:type="spellEnd"/>
      <w:r>
        <w:t xml:space="preserve"> </w:t>
      </w:r>
      <w:proofErr w:type="spellStart"/>
      <w:r>
        <w:t>erlanngen</w:t>
      </w:r>
      <w:proofErr w:type="spellEnd"/>
      <w:r>
        <w:t xml:space="preserve"> (</w:t>
      </w:r>
      <w:proofErr w:type="spellStart"/>
      <w:r>
        <w:t>ain</w:t>
      </w:r>
      <w:proofErr w:type="spellEnd"/>
      <w:r>
        <w:t xml:space="preserve"> </w:t>
      </w:r>
      <w:proofErr w:type="spellStart"/>
      <w:r>
        <w:t>yeder</w:t>
      </w:r>
      <w:proofErr w:type="spellEnd"/>
      <w:r>
        <w:t xml:space="preserve"> nach der maß der gaben Christi) die lieb von </w:t>
      </w:r>
      <w:proofErr w:type="spellStart"/>
      <w:r>
        <w:t>rainem</w:t>
      </w:r>
      <w:proofErr w:type="spellEnd"/>
      <w:r>
        <w:t xml:space="preserve"> </w:t>
      </w:r>
      <w:proofErr w:type="spellStart"/>
      <w:r>
        <w:t>hertzen</w:t>
      </w:r>
      <w:proofErr w:type="spellEnd"/>
      <w:r>
        <w:t xml:space="preserve">/ von </w:t>
      </w:r>
      <w:proofErr w:type="spellStart"/>
      <w:r>
        <w:t>guttem</w:t>
      </w:r>
      <w:proofErr w:type="spellEnd"/>
      <w:r>
        <w:t xml:space="preserve"> gewissen/ </w:t>
      </w:r>
      <w:proofErr w:type="spellStart"/>
      <w:r>
        <w:t>vnd</w:t>
      </w:r>
      <w:proofErr w:type="spellEnd"/>
      <w:r>
        <w:t xml:space="preserve"> </w:t>
      </w:r>
      <w:proofErr w:type="spellStart"/>
      <w:r>
        <w:t>vngedichtem</w:t>
      </w:r>
      <w:proofErr w:type="spellEnd"/>
      <w:r>
        <w:t xml:space="preserve"> glauben/ </w:t>
      </w:r>
      <w:proofErr w:type="spellStart"/>
      <w:r>
        <w:t>dardurch</w:t>
      </w:r>
      <w:proofErr w:type="spellEnd"/>
      <w:r>
        <w:t xml:space="preserve"> </w:t>
      </w:r>
      <w:proofErr w:type="spellStart"/>
      <w:r>
        <w:t>sy</w:t>
      </w:r>
      <w:proofErr w:type="spellEnd"/>
      <w:r>
        <w:t xml:space="preserve"> die lieb der </w:t>
      </w:r>
      <w:proofErr w:type="spellStart"/>
      <w:r>
        <w:t>welt</w:t>
      </w:r>
      <w:proofErr w:type="spellEnd"/>
      <w:r>
        <w:t xml:space="preserve"> überwinden lernen/ das </w:t>
      </w:r>
      <w:proofErr w:type="spellStart"/>
      <w:r>
        <w:t>böß</w:t>
      </w:r>
      <w:proofErr w:type="spellEnd"/>
      <w:r>
        <w:t xml:space="preserve"> </w:t>
      </w:r>
      <w:proofErr w:type="spellStart"/>
      <w:r>
        <w:t>angeborn</w:t>
      </w:r>
      <w:proofErr w:type="spellEnd"/>
      <w:r>
        <w:t xml:space="preserve"> gewissen/ mit dem alten </w:t>
      </w:r>
      <w:proofErr w:type="spellStart"/>
      <w:r>
        <w:t>menschen</w:t>
      </w:r>
      <w:proofErr w:type="spellEnd"/>
      <w:r>
        <w:t xml:space="preserve"> </w:t>
      </w:r>
      <w:proofErr w:type="spellStart"/>
      <w:r>
        <w:t>ye</w:t>
      </w:r>
      <w:proofErr w:type="spellEnd"/>
      <w:r>
        <w:t xml:space="preserve"> </w:t>
      </w:r>
      <w:proofErr w:type="spellStart"/>
      <w:r>
        <w:t>lenger</w:t>
      </w:r>
      <w:proofErr w:type="spellEnd"/>
      <w:r>
        <w:t xml:space="preserve"> </w:t>
      </w:r>
      <w:proofErr w:type="spellStart"/>
      <w:r>
        <w:t>ye</w:t>
      </w:r>
      <w:proofErr w:type="spellEnd"/>
      <w:r>
        <w:t xml:space="preserve"> </w:t>
      </w:r>
      <w:proofErr w:type="spellStart"/>
      <w:r>
        <w:t>meer</w:t>
      </w:r>
      <w:proofErr w:type="spellEnd"/>
      <w:r>
        <w:t xml:space="preserve"> ablegen/ </w:t>
      </w:r>
      <w:proofErr w:type="spellStart"/>
      <w:r>
        <w:t>vnd</w:t>
      </w:r>
      <w:proofErr w:type="spellEnd"/>
      <w:r>
        <w:t xml:space="preserve"> allen falschen schein von sich </w:t>
      </w:r>
      <w:proofErr w:type="spellStart"/>
      <w:r>
        <w:t>werffen</w:t>
      </w:r>
      <w:proofErr w:type="spellEnd"/>
      <w:r>
        <w:t xml:space="preserve">/ Aber den Herren Jesum durch den glauben anziehen/ in welchem </w:t>
      </w:r>
      <w:proofErr w:type="spellStart"/>
      <w:r>
        <w:t>allain</w:t>
      </w:r>
      <w:proofErr w:type="spellEnd"/>
      <w:r>
        <w:t xml:space="preserve"> ist </w:t>
      </w:r>
      <w:proofErr w:type="spellStart"/>
      <w:r>
        <w:t>ain</w:t>
      </w:r>
      <w:proofErr w:type="spellEnd"/>
      <w:r>
        <w:t xml:space="preserve"> </w:t>
      </w:r>
      <w:proofErr w:type="spellStart"/>
      <w:r>
        <w:t>rechtgeschaffnes</w:t>
      </w:r>
      <w:proofErr w:type="spellEnd"/>
      <w:r>
        <w:t xml:space="preserve"> wesen/ in der </w:t>
      </w:r>
      <w:proofErr w:type="spellStart"/>
      <w:r>
        <w:t>gerechtigkait</w:t>
      </w:r>
      <w:proofErr w:type="spellEnd"/>
      <w:r>
        <w:t xml:space="preserve"> </w:t>
      </w:r>
      <w:proofErr w:type="spellStart"/>
      <w:r>
        <w:t>vnd</w:t>
      </w:r>
      <w:proofErr w:type="spellEnd"/>
      <w:r>
        <w:t xml:space="preserve"> ewig </w:t>
      </w:r>
      <w:proofErr w:type="spellStart"/>
      <w:r>
        <w:t>bestendiger</w:t>
      </w:r>
      <w:proofErr w:type="spellEnd"/>
      <w:r>
        <w:t xml:space="preserve"> </w:t>
      </w:r>
      <w:proofErr w:type="spellStart"/>
      <w:r>
        <w:t>warhait</w:t>
      </w:r>
      <w:proofErr w:type="spellEnd"/>
      <w:r>
        <w:t xml:space="preserve">. </w:t>
      </w:r>
    </w:p>
    <w:p w14:paraId="56EEC9EE" w14:textId="77777777" w:rsidR="001247EE" w:rsidRDefault="001247EE" w:rsidP="001247EE">
      <w:pPr>
        <w:pStyle w:val="StandardWeb"/>
      </w:pPr>
      <w:proofErr w:type="spellStart"/>
      <w:r>
        <w:t>Darumb</w:t>
      </w:r>
      <w:proofErr w:type="spellEnd"/>
      <w:r>
        <w:t xml:space="preserve"> so bitten wir den </w:t>
      </w:r>
      <w:proofErr w:type="spellStart"/>
      <w:r>
        <w:t>hailigen</w:t>
      </w:r>
      <w:proofErr w:type="spellEnd"/>
      <w:r>
        <w:t xml:space="preserve"> </w:t>
      </w:r>
      <w:proofErr w:type="spellStart"/>
      <w:r>
        <w:t>gaist</w:t>
      </w:r>
      <w:proofErr w:type="spellEnd"/>
      <w:r>
        <w:t xml:space="preserve">/ </w:t>
      </w:r>
      <w:proofErr w:type="spellStart"/>
      <w:r>
        <w:t>vmb</w:t>
      </w:r>
      <w:proofErr w:type="spellEnd"/>
      <w:r>
        <w:t xml:space="preserve"> den rechten glauben allermaist/ </w:t>
      </w:r>
      <w:proofErr w:type="spellStart"/>
      <w:r>
        <w:t>dardurch</w:t>
      </w:r>
      <w:proofErr w:type="spellEnd"/>
      <w:r>
        <w:t xml:space="preserve"> wir den Herren Christum Jesum/ </w:t>
      </w:r>
      <w:proofErr w:type="spellStart"/>
      <w:r>
        <w:t>warhafftig</w:t>
      </w:r>
      <w:proofErr w:type="spellEnd"/>
      <w:r>
        <w:t xml:space="preserve"> künden lernen/ </w:t>
      </w:r>
      <w:proofErr w:type="spellStart"/>
      <w:r>
        <w:t>auff</w:t>
      </w:r>
      <w:proofErr w:type="spellEnd"/>
      <w:r>
        <w:t xml:space="preserve"> das wir </w:t>
      </w:r>
      <w:proofErr w:type="spellStart"/>
      <w:r>
        <w:t>vnns</w:t>
      </w:r>
      <w:proofErr w:type="spellEnd"/>
      <w:r>
        <w:t xml:space="preserve"> mit </w:t>
      </w:r>
      <w:proofErr w:type="spellStart"/>
      <w:r>
        <w:t>vnaußsprechlicher</w:t>
      </w:r>
      <w:proofErr w:type="spellEnd"/>
      <w:r>
        <w:t xml:space="preserve"> </w:t>
      </w:r>
      <w:proofErr w:type="spellStart"/>
      <w:r>
        <w:t>hertzlicher</w:t>
      </w:r>
      <w:proofErr w:type="spellEnd"/>
      <w:r>
        <w:t xml:space="preserve"> </w:t>
      </w:r>
      <w:proofErr w:type="spellStart"/>
      <w:r>
        <w:t>freüd</w:t>
      </w:r>
      <w:proofErr w:type="spellEnd"/>
      <w:r>
        <w:t xml:space="preserve"> </w:t>
      </w:r>
      <w:proofErr w:type="spellStart"/>
      <w:r>
        <w:t>frewen</w:t>
      </w:r>
      <w:proofErr w:type="spellEnd"/>
      <w:r>
        <w:t xml:space="preserve">/ </w:t>
      </w:r>
      <w:proofErr w:type="spellStart"/>
      <w:r>
        <w:t>vnd</w:t>
      </w:r>
      <w:proofErr w:type="spellEnd"/>
      <w:r>
        <w:t xml:space="preserve"> das end </w:t>
      </w:r>
      <w:proofErr w:type="spellStart"/>
      <w:r>
        <w:t>vnsers</w:t>
      </w:r>
      <w:proofErr w:type="spellEnd"/>
      <w:r>
        <w:t xml:space="preserve"> </w:t>
      </w:r>
      <w:proofErr w:type="spellStart"/>
      <w:r>
        <w:t>glaubens</w:t>
      </w:r>
      <w:proofErr w:type="spellEnd"/>
      <w:r>
        <w:t xml:space="preserve">/ </w:t>
      </w:r>
      <w:proofErr w:type="spellStart"/>
      <w:r>
        <w:t>dauon</w:t>
      </w:r>
      <w:proofErr w:type="spellEnd"/>
      <w:r>
        <w:t xml:space="preserve"> bringen mögen/ </w:t>
      </w:r>
      <w:proofErr w:type="spellStart"/>
      <w:r>
        <w:t>nemlich</w:t>
      </w:r>
      <w:proofErr w:type="spellEnd"/>
      <w:r>
        <w:t xml:space="preserve"> der </w:t>
      </w:r>
      <w:proofErr w:type="spellStart"/>
      <w:r>
        <w:t>seelen</w:t>
      </w:r>
      <w:proofErr w:type="spellEnd"/>
      <w:r>
        <w:t xml:space="preserve"> </w:t>
      </w:r>
      <w:proofErr w:type="spellStart"/>
      <w:r>
        <w:t>säligkait</w:t>
      </w:r>
      <w:proofErr w:type="spellEnd"/>
      <w:r>
        <w:t xml:space="preserve">/ Amen </w:t>
      </w:r>
    </w:p>
    <w:p w14:paraId="21C59810" w14:textId="77777777" w:rsidR="001247EE" w:rsidRDefault="001247EE" w:rsidP="001247EE">
      <w:pPr>
        <w:pStyle w:val="StandardWeb"/>
      </w:pPr>
      <w:r>
        <w:rPr>
          <w:rStyle w:val="Hervorhebung"/>
        </w:rPr>
        <w:lastRenderedPageBreak/>
        <w:t xml:space="preserve">Bruder Claus </w:t>
      </w:r>
      <w:proofErr w:type="spellStart"/>
      <w:r>
        <w:rPr>
          <w:rStyle w:val="Hervorhebung"/>
        </w:rPr>
        <w:t>ettwan</w:t>
      </w:r>
      <w:proofErr w:type="spellEnd"/>
      <w:r>
        <w:rPr>
          <w:rStyle w:val="Hervorhebung"/>
        </w:rPr>
        <w:t xml:space="preserve"> in </w:t>
      </w:r>
      <w:proofErr w:type="spellStart"/>
      <w:r>
        <w:rPr>
          <w:rStyle w:val="Hervorhebung"/>
        </w:rPr>
        <w:t>schweytz</w:t>
      </w:r>
      <w:proofErr w:type="spellEnd"/>
      <w:r>
        <w:rPr>
          <w:rStyle w:val="Hervorhebung"/>
        </w:rPr>
        <w:t xml:space="preserve"> </w:t>
      </w:r>
      <w:proofErr w:type="spellStart"/>
      <w:r>
        <w:rPr>
          <w:rStyle w:val="Hervorhebung"/>
        </w:rPr>
        <w:t>teglichs</w:t>
      </w:r>
      <w:proofErr w:type="spellEnd"/>
      <w:r>
        <w:rPr>
          <w:rStyle w:val="Hervorhebung"/>
        </w:rPr>
        <w:t xml:space="preserve"> </w:t>
      </w:r>
      <w:proofErr w:type="spellStart"/>
      <w:r>
        <w:rPr>
          <w:rStyle w:val="Hervorhebung"/>
        </w:rPr>
        <w:t>gebeth</w:t>
      </w:r>
      <w:proofErr w:type="spellEnd"/>
      <w:r>
        <w:rPr>
          <w:i/>
          <w:iCs/>
        </w:rPr>
        <w:br/>
      </w:r>
      <w:r>
        <w:rPr>
          <w:rStyle w:val="Hervorhebung"/>
        </w:rPr>
        <w:t xml:space="preserve">O Herr </w:t>
      </w:r>
      <w:proofErr w:type="spellStart"/>
      <w:r>
        <w:rPr>
          <w:rStyle w:val="Hervorhebung"/>
        </w:rPr>
        <w:t>nymm</w:t>
      </w:r>
      <w:proofErr w:type="spellEnd"/>
      <w:r>
        <w:rPr>
          <w:rStyle w:val="Hervorhebung"/>
        </w:rPr>
        <w:t xml:space="preserve"> von mir/ was mich wendet von dir.</w:t>
      </w:r>
      <w:r>
        <w:rPr>
          <w:i/>
          <w:iCs/>
        </w:rPr>
        <w:br/>
      </w:r>
      <w:r>
        <w:rPr>
          <w:rStyle w:val="Hervorhebung"/>
        </w:rPr>
        <w:t xml:space="preserve">O Herr gib mir/ das mich </w:t>
      </w:r>
      <w:proofErr w:type="spellStart"/>
      <w:r>
        <w:rPr>
          <w:rStyle w:val="Hervorhebung"/>
        </w:rPr>
        <w:t>keret</w:t>
      </w:r>
      <w:proofErr w:type="spellEnd"/>
      <w:r>
        <w:rPr>
          <w:rStyle w:val="Hervorhebung"/>
        </w:rPr>
        <w:t xml:space="preserve"> zu dir.</w:t>
      </w:r>
      <w:r>
        <w:rPr>
          <w:i/>
          <w:iCs/>
        </w:rPr>
        <w:br/>
      </w:r>
      <w:r>
        <w:rPr>
          <w:rStyle w:val="Hervorhebung"/>
        </w:rPr>
        <w:t xml:space="preserve">O Herr </w:t>
      </w:r>
      <w:proofErr w:type="spellStart"/>
      <w:r>
        <w:rPr>
          <w:rStyle w:val="Hervorhebung"/>
        </w:rPr>
        <w:t>nymm</w:t>
      </w:r>
      <w:proofErr w:type="spellEnd"/>
      <w:r>
        <w:rPr>
          <w:rStyle w:val="Hervorhebung"/>
        </w:rPr>
        <w:t xml:space="preserve"> mich mir/ </w:t>
      </w:r>
      <w:proofErr w:type="spellStart"/>
      <w:r>
        <w:rPr>
          <w:rStyle w:val="Hervorhebung"/>
        </w:rPr>
        <w:t>vnd</w:t>
      </w:r>
      <w:proofErr w:type="spellEnd"/>
      <w:r>
        <w:rPr>
          <w:rStyle w:val="Hervorhebung"/>
        </w:rPr>
        <w:t xml:space="preserve"> gib mich </w:t>
      </w:r>
      <w:proofErr w:type="spellStart"/>
      <w:r>
        <w:rPr>
          <w:rStyle w:val="Hervorhebung"/>
        </w:rPr>
        <w:t>gantz</w:t>
      </w:r>
      <w:proofErr w:type="spellEnd"/>
      <w:r>
        <w:rPr>
          <w:rStyle w:val="Hervorhebung"/>
        </w:rPr>
        <w:t xml:space="preserve"> </w:t>
      </w:r>
      <w:proofErr w:type="spellStart"/>
      <w:r>
        <w:rPr>
          <w:rStyle w:val="Hervorhebung"/>
        </w:rPr>
        <w:t>aigen</w:t>
      </w:r>
      <w:proofErr w:type="spellEnd"/>
      <w:r>
        <w:rPr>
          <w:rStyle w:val="Hervorhebung"/>
        </w:rPr>
        <w:t xml:space="preserve"> dir.</w:t>
      </w:r>
      <w:r>
        <w:t xml:space="preserve"> </w:t>
      </w:r>
    </w:p>
    <w:p w14:paraId="372F4C6D" w14:textId="77777777" w:rsidR="0022039F" w:rsidRDefault="0022039F" w:rsidP="0022039F"/>
    <w:p w14:paraId="2C93B662" w14:textId="77777777" w:rsidR="00D5498D" w:rsidRPr="00D5498D" w:rsidRDefault="007166CE" w:rsidP="008E63BE">
      <w:pPr>
        <w:pStyle w:val="berschrift1"/>
      </w:pPr>
      <w:r>
        <w:br w:type="page"/>
      </w:r>
      <w:r w:rsidR="00D5498D" w:rsidRPr="00D5498D">
        <w:lastRenderedPageBreak/>
        <w:t>Quellen:</w:t>
      </w:r>
    </w:p>
    <w:p w14:paraId="39C89D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056BC8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A8BAB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B4B0E7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9761B2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2FBBA8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E2F71F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D34992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5E4476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19348C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A5AD8E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A3FBFA8" w14:textId="38DF9B6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7EE"/>
    <w:rsid w:val="00082307"/>
    <w:rsid w:val="000C66E5"/>
    <w:rsid w:val="001247EE"/>
    <w:rsid w:val="001F54C4"/>
    <w:rsid w:val="0022039F"/>
    <w:rsid w:val="00272484"/>
    <w:rsid w:val="00297F83"/>
    <w:rsid w:val="002E6D11"/>
    <w:rsid w:val="00381C0C"/>
    <w:rsid w:val="00537F59"/>
    <w:rsid w:val="006166B1"/>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15837"/>
  <w15:chartTrackingRefBased/>
  <w15:docId w15:val="{18FD6725-3738-4A18-B602-A3284B630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247EE"/>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1247E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94820305">
      <w:bodyDiv w:val="1"/>
      <w:marLeft w:val="0"/>
      <w:marRight w:val="0"/>
      <w:marTop w:val="0"/>
      <w:marBottom w:val="0"/>
      <w:divBdr>
        <w:top w:val="none" w:sz="0" w:space="0" w:color="auto"/>
        <w:left w:val="none" w:sz="0" w:space="0" w:color="auto"/>
        <w:bottom w:val="none" w:sz="0" w:space="0" w:color="auto"/>
        <w:right w:val="none" w:sz="0" w:space="0" w:color="auto"/>
      </w:divBdr>
      <w:divsChild>
        <w:div w:id="137459891">
          <w:marLeft w:val="0"/>
          <w:marRight w:val="0"/>
          <w:marTop w:val="0"/>
          <w:marBottom w:val="0"/>
          <w:divBdr>
            <w:top w:val="none" w:sz="0" w:space="0" w:color="auto"/>
            <w:left w:val="none" w:sz="0" w:space="0" w:color="auto"/>
            <w:bottom w:val="none" w:sz="0" w:space="0" w:color="auto"/>
            <w:right w:val="none" w:sz="0" w:space="0" w:color="auto"/>
          </w:divBdr>
        </w:div>
        <w:div w:id="516113738">
          <w:marLeft w:val="0"/>
          <w:marRight w:val="0"/>
          <w:marTop w:val="0"/>
          <w:marBottom w:val="0"/>
          <w:divBdr>
            <w:top w:val="none" w:sz="0" w:space="0" w:color="auto"/>
            <w:left w:val="none" w:sz="0" w:space="0" w:color="auto"/>
            <w:bottom w:val="none" w:sz="0" w:space="0" w:color="auto"/>
            <w:right w:val="none" w:sz="0" w:space="0" w:color="auto"/>
          </w:divBdr>
        </w:div>
        <w:div w:id="98516605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19</Pages>
  <Words>8078</Words>
  <Characters>50894</Characters>
  <Application>Microsoft Office Word</Application>
  <DocSecurity>0</DocSecurity>
  <Lines>424</Lines>
  <Paragraphs>117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58855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2020-11-14T18:55:00Z</dcterms:created>
  <dcterms:modified xsi:type="dcterms:W3CDTF">2020-11-16T13:45:00Z</dcterms:modified>
  <dc:title>Katechismus</dc:title>
  <dc:creator>Schwenkfeld, Caspar</dc:creator>
  <dc:language>de</dc:language>
</cp:coreProperties>
</file>